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766E0E" w14:textId="77777777" w:rsidR="00021C6D" w:rsidRPr="00D003AC" w:rsidRDefault="00EC1989" w:rsidP="006C40F2">
      <w:pPr>
        <w:pStyle w:val="VEOHRCChapterTitle"/>
        <w:rPr>
          <w:rFonts w:ascii="Arial" w:hAnsi="Arial" w:cs="Arial"/>
        </w:rPr>
      </w:pPr>
      <w:r w:rsidRPr="00D003AC">
        <w:rPr>
          <w:rFonts w:ascii="Arial" w:hAnsi="Arial" w:cs="Arial"/>
        </w:rPr>
        <w:t>Guideline: Family violence services and accommodation</w:t>
      </w:r>
      <w:r w:rsidRPr="00D003AC">
        <w:rPr>
          <w:rFonts w:ascii="Arial" w:hAnsi="Arial" w:cs="Arial"/>
        </w:rPr>
        <w:br/>
        <w:t>&gt; Educational resource</w:t>
      </w:r>
    </w:p>
    <w:p w14:paraId="3B68F0DE" w14:textId="77777777" w:rsidR="00021C6D" w:rsidRPr="00D003AC" w:rsidRDefault="00021C6D" w:rsidP="00021C6D">
      <w:pPr>
        <w:pStyle w:val="VEOHRCHeading1"/>
        <w:rPr>
          <w:rFonts w:cs="Arial"/>
        </w:rPr>
      </w:pPr>
      <w:r w:rsidRPr="00D003AC">
        <w:rPr>
          <w:rFonts w:cs="Arial"/>
        </w:rPr>
        <w:t>Inclusive and non-discriminatory services – good practice and practice improvement examples</w:t>
      </w:r>
    </w:p>
    <w:p w14:paraId="43ED5010" w14:textId="1296BE9D" w:rsidR="00021C6D" w:rsidRPr="00D003AC" w:rsidRDefault="00021C6D" w:rsidP="00021C6D">
      <w:pPr>
        <w:pStyle w:val="VEOHRCBodytext"/>
        <w:rPr>
          <w:rFonts w:cs="Arial"/>
        </w:rPr>
      </w:pPr>
      <w:r w:rsidRPr="00D003AC">
        <w:rPr>
          <w:rFonts w:cs="Arial"/>
        </w:rPr>
        <w:t xml:space="preserve">These case studies have been designed to provide fictional examples of how service providers might work inclusively and prevent or eliminate discrimination in providing services to people experiencing family violence. </w:t>
      </w:r>
    </w:p>
    <w:p w14:paraId="0225405F" w14:textId="77777777" w:rsidR="00021C6D" w:rsidRDefault="00021C6D" w:rsidP="00021C6D">
      <w:pPr>
        <w:pStyle w:val="VEOHRCBodytext"/>
        <w:rPr>
          <w:rFonts w:cs="Arial"/>
        </w:rPr>
      </w:pPr>
      <w:r w:rsidRPr="00D003AC">
        <w:rPr>
          <w:rFonts w:cs="Arial"/>
        </w:rPr>
        <w:t xml:space="preserve">These examples are not exhaustive, but provide useful illustrations of the types of action service providers can take, and how they might respond in particular situations. </w:t>
      </w:r>
    </w:p>
    <w:p w14:paraId="766E1553" w14:textId="576A4F82" w:rsidR="009A3A94" w:rsidRDefault="009A3A94" w:rsidP="009A3A94">
      <w:pPr>
        <w:pStyle w:val="VEOHRCBodytext"/>
        <w:rPr>
          <w:rFonts w:cs="Arial"/>
        </w:rPr>
      </w:pPr>
      <w:r w:rsidRPr="009A3A94">
        <w:rPr>
          <w:rFonts w:cs="Arial"/>
        </w:rPr>
        <w:t xml:space="preserve">This is a companion resource to the </w:t>
      </w:r>
      <w:r w:rsidRPr="009A3A94">
        <w:rPr>
          <w:rFonts w:cs="Arial"/>
          <w:i/>
        </w:rPr>
        <w:t>Guideline: Family violence services and accommodation — Complying with the Equal Opportunity Act 2010</w:t>
      </w:r>
      <w:r w:rsidRPr="009A3A94">
        <w:rPr>
          <w:rFonts w:cs="Arial"/>
        </w:rPr>
        <w:t>. It references the Guideline throughout.</w:t>
      </w:r>
    </w:p>
    <w:p w14:paraId="6A2325B8" w14:textId="77777777" w:rsidR="00021C6D" w:rsidRPr="00D003AC" w:rsidRDefault="00021C6D" w:rsidP="00021C6D">
      <w:pPr>
        <w:pStyle w:val="VEOHRCHeading2"/>
      </w:pPr>
      <w:r w:rsidRPr="00D003AC">
        <w:t xml:space="preserve">James – Disability discrimination and reasonable adjustments </w:t>
      </w:r>
    </w:p>
    <w:p w14:paraId="616B004D" w14:textId="3C1B3533" w:rsidR="00021C6D" w:rsidRPr="00D003AC" w:rsidRDefault="00021C6D" w:rsidP="00021C6D">
      <w:pPr>
        <w:pStyle w:val="VEOHRCBodytext"/>
        <w:rPr>
          <w:rFonts w:cs="Arial"/>
        </w:rPr>
      </w:pPr>
      <w:r w:rsidRPr="00D003AC">
        <w:rPr>
          <w:rFonts w:cs="Arial"/>
        </w:rPr>
        <w:t>James</w:t>
      </w:r>
      <w:r w:rsidRPr="00D003AC">
        <w:rPr>
          <w:rFonts w:cs="Arial"/>
          <w:b/>
        </w:rPr>
        <w:t xml:space="preserve"> </w:t>
      </w:r>
      <w:r w:rsidRPr="00D003AC">
        <w:rPr>
          <w:rFonts w:cs="Arial"/>
        </w:rPr>
        <w:t>has an acquired brain injury (ABI) which sometimes manifests in impulsive and aggressive behaviour. He has verbally abused his partner and physically assaulted her on a number of occasions. James attends a court</w:t>
      </w:r>
      <w:r w:rsidR="004B1E0A" w:rsidRPr="00D003AC">
        <w:rPr>
          <w:rFonts w:cs="Arial"/>
        </w:rPr>
        <w:t>-</w:t>
      </w:r>
      <w:r w:rsidRPr="00D003AC">
        <w:rPr>
          <w:rFonts w:cs="Arial"/>
        </w:rPr>
        <w:t xml:space="preserve">appointed men’s behavioural change program (MBCP). </w:t>
      </w:r>
    </w:p>
    <w:p w14:paraId="60F76F80" w14:textId="77777777" w:rsidR="00021C6D" w:rsidRPr="00D003AC" w:rsidRDefault="00021C6D" w:rsidP="006C40F2">
      <w:pPr>
        <w:pStyle w:val="VEOHRCHeading3"/>
      </w:pPr>
      <w:r w:rsidRPr="00D003AC">
        <w:t>Making reasonable adjustments</w:t>
      </w:r>
    </w:p>
    <w:p w14:paraId="0F7D6010" w14:textId="4B0F753D" w:rsidR="00021C6D" w:rsidRPr="00D003AC" w:rsidRDefault="00021C6D" w:rsidP="00021C6D">
      <w:pPr>
        <w:pStyle w:val="VEOHRCBodytext"/>
        <w:rPr>
          <w:rFonts w:cs="Arial"/>
        </w:rPr>
      </w:pPr>
      <w:r w:rsidRPr="00D003AC">
        <w:rPr>
          <w:rFonts w:cs="Arial"/>
        </w:rPr>
        <w:t>The MBCP has a clear equal opportunity policy including information on disability discrimination and provides training to staff about the policy. Mike, a co-facilitator of James’s session</w:t>
      </w:r>
      <w:r w:rsidR="004B1E0A" w:rsidRPr="00D003AC">
        <w:rPr>
          <w:rFonts w:cs="Arial"/>
        </w:rPr>
        <w:t>,</w:t>
      </w:r>
      <w:r w:rsidRPr="00D003AC">
        <w:rPr>
          <w:rFonts w:cs="Arial"/>
        </w:rPr>
        <w:t xml:space="preserve"> understands from the policy and training that it is </w:t>
      </w:r>
      <w:r w:rsidR="004B1E0A" w:rsidRPr="00D003AC">
        <w:rPr>
          <w:rFonts w:cs="Arial"/>
        </w:rPr>
        <w:t xml:space="preserve">against the law </w:t>
      </w:r>
      <w:r w:rsidRPr="00D003AC">
        <w:rPr>
          <w:rFonts w:cs="Arial"/>
        </w:rPr>
        <w:t>to discriminate against James based on his disability</w:t>
      </w:r>
      <w:r w:rsidR="004B1E0A" w:rsidRPr="00D003AC">
        <w:rPr>
          <w:rFonts w:cs="Arial"/>
        </w:rPr>
        <w:t>. He also knows</w:t>
      </w:r>
      <w:r w:rsidRPr="00D003AC">
        <w:rPr>
          <w:rFonts w:cs="Arial"/>
        </w:rPr>
        <w:t xml:space="preserve"> that the MBCP has an obligation to provide reasonable adjustments for James to attend the program. However, Mike is unsure of what this means in James’s case. Mike speaks with James to ask him how his disability affects him and what adjustments will help him to participate. They agree to provide Easy English handouts and have breaks in the session.</w:t>
      </w:r>
    </w:p>
    <w:p w14:paraId="57DB0221" w14:textId="77777777" w:rsidR="00021C6D" w:rsidRPr="00D003AC" w:rsidRDefault="00021C6D" w:rsidP="006C40F2">
      <w:pPr>
        <w:pStyle w:val="VEOHRCHeading3"/>
      </w:pPr>
      <w:r w:rsidRPr="00D003AC">
        <w:t>Thinking about the big picture</w:t>
      </w:r>
    </w:p>
    <w:p w14:paraId="7C72C8D3" w14:textId="43CF6F3D" w:rsidR="009A3A94" w:rsidRPr="009A3A94" w:rsidRDefault="009A3A94" w:rsidP="009A3A94">
      <w:pPr>
        <w:pStyle w:val="Pa4"/>
        <w:spacing w:before="80" w:after="120"/>
        <w:rPr>
          <w:rFonts w:ascii="Arial" w:eastAsia="Arial Unicode MS" w:hAnsi="Arial" w:cs="Arial"/>
          <w:lang w:val="en-GB" w:eastAsia="en-AU"/>
        </w:rPr>
      </w:pPr>
      <w:r w:rsidRPr="009A3A94">
        <w:rPr>
          <w:rFonts w:ascii="Arial" w:eastAsia="Arial Unicode MS" w:hAnsi="Arial" w:cs="Arial"/>
          <w:lang w:val="en-GB" w:eastAsia="en-AU"/>
        </w:rPr>
        <w:t xml:space="preserve">Working with James prompts the MBCP to consider how it delivers its services to men with disabilities more generally. Staff at the organisation consult with service networks and disability organisations to find out how other MBCP organisations make their services accessible for people with disabilities. The organisation identifies a range of possible adjustments it can make for men with disabilities, </w:t>
      </w:r>
      <w:r w:rsidRPr="009A3A94">
        <w:rPr>
          <w:rFonts w:ascii="Arial" w:eastAsia="Arial Unicode MS" w:hAnsi="Arial" w:cs="Arial"/>
          <w:lang w:val="en-GB" w:eastAsia="en-AU"/>
        </w:rPr>
        <w:t xml:space="preserve">including men with an ABI. These include changes to make the content of the program more accessible through Easy English materials, images and videos. Additional breaks are added to the program, and consideration is given to how the group facilitates behaviour change overall. </w:t>
      </w:r>
    </w:p>
    <w:p w14:paraId="247908F7" w14:textId="5A8F4A60" w:rsidR="009A3A94" w:rsidRDefault="009A3A94" w:rsidP="009A3A94">
      <w:pPr>
        <w:pStyle w:val="VEOHRCBodytext"/>
        <w:rPr>
          <w:rFonts w:cs="Arial"/>
        </w:rPr>
      </w:pPr>
      <w:r w:rsidRPr="009A3A94">
        <w:rPr>
          <w:rFonts w:cs="Arial"/>
        </w:rPr>
        <w:t xml:space="preserve">The organisation updates its policy and training to provide more specific information about different disabilities and adjustments. With James’s consent, a disability </w:t>
      </w:r>
      <w:r w:rsidRPr="009A3A94">
        <w:rPr>
          <w:rFonts w:cs="Arial"/>
        </w:rPr>
        <w:lastRenderedPageBreak/>
        <w:t>advocacy service presents his case study at a disability access workshop, so that others can learn from the situation and adapt their own programs.</w:t>
      </w:r>
    </w:p>
    <w:p w14:paraId="1560E1FA" w14:textId="77777777" w:rsidR="00021C6D" w:rsidRPr="00D003AC" w:rsidRDefault="006C0A64" w:rsidP="006C40F2">
      <w:pPr>
        <w:pStyle w:val="VEOHRCHeading3"/>
      </w:pPr>
      <w:r w:rsidRPr="00D003AC">
        <w:t>Questions</w:t>
      </w:r>
    </w:p>
    <w:p w14:paraId="40C9DFA7" w14:textId="77777777" w:rsidR="00021C6D" w:rsidRPr="00D003AC" w:rsidRDefault="00021C6D" w:rsidP="00EA7A11">
      <w:pPr>
        <w:pStyle w:val="VEOHRCNumberedlist"/>
        <w:rPr>
          <w:rFonts w:ascii="Arial" w:hAnsi="Arial" w:cs="Arial"/>
        </w:rPr>
      </w:pPr>
      <w:r w:rsidRPr="00D003AC">
        <w:rPr>
          <w:rFonts w:ascii="Arial" w:hAnsi="Arial" w:cs="Arial"/>
        </w:rPr>
        <w:t xml:space="preserve">What are the MBCP’s legal obligations under the </w:t>
      </w:r>
      <w:r w:rsidRPr="00D003AC">
        <w:rPr>
          <w:rFonts w:ascii="Arial" w:hAnsi="Arial" w:cs="Arial"/>
          <w:i/>
        </w:rPr>
        <w:t>Equal Opportunity Act</w:t>
      </w:r>
      <w:r w:rsidR="009C181F" w:rsidRPr="00D003AC">
        <w:rPr>
          <w:rFonts w:ascii="Arial" w:hAnsi="Arial" w:cs="Arial"/>
          <w:i/>
        </w:rPr>
        <w:t xml:space="preserve"> 2010</w:t>
      </w:r>
      <w:r w:rsidRPr="00D003AC">
        <w:rPr>
          <w:rFonts w:ascii="Arial" w:hAnsi="Arial" w:cs="Arial"/>
        </w:rPr>
        <w:t xml:space="preserve"> in providing services to James?</w:t>
      </w:r>
    </w:p>
    <w:p w14:paraId="1B95ED7A" w14:textId="77777777" w:rsidR="00021C6D" w:rsidRPr="00D003AC" w:rsidRDefault="00021C6D" w:rsidP="00EA7A11">
      <w:pPr>
        <w:pStyle w:val="VEOHRCNumberedlist"/>
        <w:rPr>
          <w:rFonts w:ascii="Arial" w:hAnsi="Arial" w:cs="Arial"/>
        </w:rPr>
      </w:pPr>
      <w:r w:rsidRPr="00D003AC">
        <w:rPr>
          <w:rFonts w:ascii="Arial" w:hAnsi="Arial" w:cs="Arial"/>
        </w:rPr>
        <w:t>How would you go about establishing James’ support needs?</w:t>
      </w:r>
    </w:p>
    <w:p w14:paraId="61C412B2" w14:textId="77777777" w:rsidR="00021C6D" w:rsidRPr="00D003AC" w:rsidRDefault="00021C6D" w:rsidP="006C0A64">
      <w:pPr>
        <w:pStyle w:val="VEOHRCNumberedlist"/>
        <w:rPr>
          <w:rFonts w:ascii="Arial" w:hAnsi="Arial" w:cs="Arial"/>
        </w:rPr>
      </w:pPr>
      <w:r w:rsidRPr="00D003AC">
        <w:rPr>
          <w:rFonts w:ascii="Arial" w:hAnsi="Arial" w:cs="Arial"/>
        </w:rPr>
        <w:t>What actions would the MBCP need to take to prevent discrimination from happening in the future?</w:t>
      </w:r>
    </w:p>
    <w:p w14:paraId="3A0E2B67" w14:textId="77777777" w:rsidR="00021C6D" w:rsidRDefault="006C0A64" w:rsidP="006C40F2">
      <w:pPr>
        <w:pStyle w:val="VEOHRCHeading3"/>
      </w:pPr>
      <w:r w:rsidRPr="00D003AC">
        <w:t>Answers</w:t>
      </w:r>
    </w:p>
    <w:p w14:paraId="30E62B6C" w14:textId="77777777" w:rsidR="00187C3E" w:rsidRDefault="00187C3E" w:rsidP="00187C3E">
      <w:pPr>
        <w:rPr>
          <w:lang w:val="en-GB"/>
        </w:rPr>
      </w:pPr>
    </w:p>
    <w:p w14:paraId="1FB74621" w14:textId="77777777" w:rsidR="00187C3E" w:rsidRDefault="00187C3E" w:rsidP="00B9271C">
      <w:pPr>
        <w:pStyle w:val="Pa7"/>
        <w:numPr>
          <w:ilvl w:val="0"/>
          <w:numId w:val="58"/>
        </w:numPr>
        <w:spacing w:before="40" w:after="100"/>
        <w:rPr>
          <w:lang w:val="en-GB" w:eastAsia="en-AU"/>
        </w:rPr>
      </w:pPr>
      <w:r w:rsidRPr="00187C3E">
        <w:rPr>
          <w:lang w:val="en-GB" w:eastAsia="en-AU"/>
        </w:rPr>
        <w:t xml:space="preserve">As a service provider, the MBCP must not discriminate against James based on his disability (See </w:t>
      </w:r>
      <w:r w:rsidRPr="00187C3E">
        <w:rPr>
          <w:i/>
          <w:lang w:val="en-GB" w:eastAsia="en-AU"/>
        </w:rPr>
        <w:t>Discrimination by service providers</w:t>
      </w:r>
      <w:r w:rsidRPr="00187C3E">
        <w:rPr>
          <w:lang w:val="en-GB" w:eastAsia="en-AU"/>
        </w:rPr>
        <w:t xml:space="preserve"> on page 6).</w:t>
      </w:r>
    </w:p>
    <w:p w14:paraId="61DFAF23" w14:textId="77777777" w:rsidR="00187C3E" w:rsidRDefault="00187C3E" w:rsidP="00187C3E">
      <w:pPr>
        <w:pStyle w:val="Pa7"/>
        <w:spacing w:before="40" w:after="100"/>
        <w:ind w:left="720"/>
        <w:rPr>
          <w:lang w:val="en-GB" w:eastAsia="en-AU"/>
        </w:rPr>
      </w:pPr>
      <w:r w:rsidRPr="00187C3E">
        <w:rPr>
          <w:lang w:val="en-GB" w:eastAsia="en-AU"/>
        </w:rPr>
        <w:t>Service providers also have an obligation to provide reasonable adjustments for people with disabilities. See page 11 of the Guideline for information about reasonable adjustments</w:t>
      </w:r>
    </w:p>
    <w:p w14:paraId="00E53FBA" w14:textId="5D4EAAF4" w:rsidR="00187C3E" w:rsidRPr="00187C3E" w:rsidRDefault="00187C3E" w:rsidP="00187C3E">
      <w:pPr>
        <w:pStyle w:val="Pa7"/>
        <w:spacing w:before="40" w:after="100"/>
        <w:ind w:left="720"/>
        <w:rPr>
          <w:lang w:val="en-GB" w:eastAsia="en-AU"/>
        </w:rPr>
      </w:pPr>
      <w:r w:rsidRPr="00187C3E">
        <w:rPr>
          <w:lang w:val="en-GB" w:eastAsia="en-AU"/>
        </w:rPr>
        <w:t xml:space="preserve">The service has an obligation to proactively prevent discrimination as far as possible (see </w:t>
      </w:r>
      <w:r w:rsidRPr="00187C3E">
        <w:rPr>
          <w:i/>
          <w:lang w:val="en-GB" w:eastAsia="en-AU"/>
        </w:rPr>
        <w:t>Eliminating discrimination</w:t>
      </w:r>
      <w:r w:rsidRPr="00187C3E">
        <w:rPr>
          <w:lang w:val="en-GB" w:eastAsia="en-AU"/>
        </w:rPr>
        <w:t xml:space="preserve"> </w:t>
      </w:r>
      <w:r w:rsidRPr="00187C3E">
        <w:rPr>
          <w:i/>
          <w:lang w:val="en-GB" w:eastAsia="en-AU"/>
        </w:rPr>
        <w:t>– the positive duty</w:t>
      </w:r>
      <w:r w:rsidRPr="00187C3E">
        <w:rPr>
          <w:lang w:val="en-GB" w:eastAsia="en-AU"/>
        </w:rPr>
        <w:t xml:space="preserve"> on page 19). The good practice elements in point 3 below are examples of efforts from the service to meet its positive duty. Services can meet their positive duty by providing an inclusive and non-discriminatory service, which includes providing an accessible service for people with disabilities (see </w:t>
      </w:r>
      <w:r w:rsidRPr="00187C3E">
        <w:rPr>
          <w:i/>
          <w:lang w:val="en-GB" w:eastAsia="en-AU"/>
        </w:rPr>
        <w:t>Providing a non-discriminatory and inclusive service</w:t>
      </w:r>
      <w:r w:rsidRPr="00187C3E">
        <w:rPr>
          <w:lang w:val="en-GB" w:eastAsia="en-AU"/>
        </w:rPr>
        <w:t xml:space="preserve"> on page 21 and </w:t>
      </w:r>
      <w:r w:rsidRPr="00187C3E">
        <w:rPr>
          <w:i/>
          <w:lang w:val="en-GB" w:eastAsia="en-AU"/>
        </w:rPr>
        <w:t>Clients with a disability</w:t>
      </w:r>
      <w:r w:rsidRPr="00187C3E">
        <w:rPr>
          <w:lang w:val="en-GB" w:eastAsia="en-AU"/>
        </w:rPr>
        <w:t xml:space="preserve"> on page 29).</w:t>
      </w:r>
    </w:p>
    <w:p w14:paraId="4BF22860" w14:textId="77777777" w:rsidR="00187C3E" w:rsidRDefault="00187C3E" w:rsidP="00B9271C">
      <w:pPr>
        <w:pStyle w:val="Pa7"/>
        <w:numPr>
          <w:ilvl w:val="0"/>
          <w:numId w:val="58"/>
        </w:numPr>
        <w:spacing w:before="40" w:after="100"/>
        <w:rPr>
          <w:lang w:val="en-GB" w:eastAsia="en-AU"/>
        </w:rPr>
      </w:pPr>
      <w:r w:rsidRPr="00187C3E">
        <w:rPr>
          <w:lang w:val="en-GB" w:eastAsia="en-AU"/>
        </w:rPr>
        <w:t xml:space="preserve">Sitting down with James in discussion is a great first step to identify his needs. This can either be done during an intake interview – or even beforehand – so that the service knows how to best work with James at the interview and beyond. The service needs to decide whether it can implement the supports requested, and discuss any alternatives with James. </w:t>
      </w:r>
    </w:p>
    <w:p w14:paraId="091C95CB" w14:textId="2403D367" w:rsidR="00187C3E" w:rsidRPr="00187C3E" w:rsidRDefault="00187C3E" w:rsidP="00B9271C">
      <w:pPr>
        <w:pStyle w:val="Pa7"/>
        <w:numPr>
          <w:ilvl w:val="0"/>
          <w:numId w:val="58"/>
        </w:numPr>
        <w:spacing w:before="40" w:after="100"/>
        <w:rPr>
          <w:lang w:val="en-GB" w:eastAsia="en-AU"/>
        </w:rPr>
      </w:pPr>
      <w:r w:rsidRPr="00187C3E">
        <w:rPr>
          <w:lang w:val="en-GB"/>
        </w:rPr>
        <w:t>The MCBP leader understands that there is a need for a systemic response to ensure the service is accessible for people with a range of disabilities. The MCBP needs to have a policy in place advising clients of their rights, including information about discrimination, sexual harassment, victimisation and making complaints. The MCBP could consider undertaking a disability access audit and providing staff with tailored training on disabilities and accessibility. Talking with networks and working with specialist disability providers is a great way to gather specialist expertise and enhance your organisation’s approach to working with and providing adjustments for people with a range of disabilities.</w:t>
      </w:r>
    </w:p>
    <w:p w14:paraId="28AB5222" w14:textId="77777777" w:rsidR="00187C3E" w:rsidRPr="00187C3E" w:rsidRDefault="00187C3E" w:rsidP="00187C3E">
      <w:pPr>
        <w:rPr>
          <w:lang w:val="en-GB"/>
        </w:rPr>
      </w:pPr>
    </w:p>
    <w:p w14:paraId="3DB9EC4B" w14:textId="77777777" w:rsidR="00021C6D" w:rsidRPr="00D003AC" w:rsidRDefault="00021C6D" w:rsidP="006C40F2">
      <w:pPr>
        <w:pStyle w:val="VEOHRCHeading2"/>
      </w:pPr>
      <w:r w:rsidRPr="00D003AC">
        <w:t>Amal – Cultural safety and accommodation of religious practices</w:t>
      </w:r>
    </w:p>
    <w:p w14:paraId="48A9854A" w14:textId="3E973080" w:rsidR="001112FC" w:rsidRDefault="001112FC" w:rsidP="001112FC">
      <w:pPr>
        <w:pStyle w:val="VEOHRCBodytext"/>
      </w:pPr>
      <w:r>
        <w:t xml:space="preserve">Amal attends a local community housing organisation for women escaping family violence. The intake worker notes that Amal speaks English as a second language and asks if she needs an interpreter or information in another language. Amal confirms she is happy to receive information in English as long as it is easy to read. The intake worker asks some follow up questions to ensure Amal comprehends and to ensure an interpreter isn’t needed. The intake worker also asks whether Amal has </w:t>
      </w:r>
      <w:r>
        <w:lastRenderedPageBreak/>
        <w:t>any religious or cultural requirements. Amal says she is Muslim but doesn’t feel comfortable requesting any changes to the house.</w:t>
      </w:r>
    </w:p>
    <w:p w14:paraId="2A6B3EBA" w14:textId="77777777" w:rsidR="001112FC" w:rsidRDefault="001112FC" w:rsidP="001112FC">
      <w:pPr>
        <w:pStyle w:val="VEOHRCBodytext"/>
      </w:pPr>
      <w:r>
        <w:t xml:space="preserve">The intake worker gives Amal a copy of their Easy English Service Charter, which includes a statement that the provider will not discriminate against her and how to make a complaint. However, it does not include specific information about cultural safety and accommodation of religious practices, or address discrimination and rights relating to co-tenants. </w:t>
      </w:r>
    </w:p>
    <w:p w14:paraId="29F59EE9" w14:textId="4EDE0D56" w:rsidR="001112FC" w:rsidRPr="001112FC" w:rsidRDefault="001112FC" w:rsidP="001112FC">
      <w:pPr>
        <w:pStyle w:val="VEOHRCBodytext"/>
      </w:pPr>
      <w:r>
        <w:t>Later, Amal is in the kitchen when a co-tenant threatens her because she wears a hijab. Amal doesn’t feel safe enough to lodge a formal complaint because she thinks it falls outside of the Service Charter. As a result, she spends a lot of time in her room and doesn’t use the shared kitchen.</w:t>
      </w:r>
    </w:p>
    <w:p w14:paraId="02AC53F5" w14:textId="4BD79ED8" w:rsidR="00021C6D" w:rsidRPr="00D003AC" w:rsidRDefault="00021C6D" w:rsidP="001112FC">
      <w:pPr>
        <w:pStyle w:val="VEOHRCHeading3"/>
      </w:pPr>
      <w:r w:rsidRPr="00D003AC">
        <w:t>The positive duty</w:t>
      </w:r>
    </w:p>
    <w:p w14:paraId="6C74417E" w14:textId="77777777" w:rsidR="001112FC" w:rsidRDefault="001112FC" w:rsidP="001112FC">
      <w:pPr>
        <w:pStyle w:val="VEOHRCBodytext"/>
      </w:pPr>
      <w:r>
        <w:t>The service notices Amal’s behaviour and takes action to address the situation even though she has not made a formal complaint. After checking in with Amal to see if she is happy with the approach, the service leaders speak with the co-tenants about behaviour standards and the consequences of poor behaviour, harassment and discrimination.</w:t>
      </w:r>
    </w:p>
    <w:p w14:paraId="2799FACC" w14:textId="77777777" w:rsidR="001112FC" w:rsidRDefault="001112FC" w:rsidP="001112FC">
      <w:pPr>
        <w:pStyle w:val="VEOHRCBodytext"/>
      </w:pPr>
      <w:r>
        <w:t>Amal is encouraged, with engagement of the local Muslim women’s service, to talk through her religious needs with the housing service. The service realises there are a number of things that Amal needs, including a designated area of the kitchen to prepare food in accordance with her religious beliefs and assistance to connect with other Muslim women in a safe and supportive environment. The service arranges this in cooperation with the Muslim women’s service. The service checks in regularly with Amal to ensure she feels culturally safe and supported.</w:t>
      </w:r>
    </w:p>
    <w:p w14:paraId="0202A332" w14:textId="59373A6D" w:rsidR="00021C6D" w:rsidRPr="00D003AC" w:rsidRDefault="00021C6D" w:rsidP="001112FC">
      <w:pPr>
        <w:pStyle w:val="VEOHRCHeading3"/>
      </w:pPr>
      <w:r w:rsidRPr="00D003AC">
        <w:t>Thinking about the big picture</w:t>
      </w:r>
    </w:p>
    <w:p w14:paraId="0A627A5F" w14:textId="54385FD3" w:rsidR="001112FC" w:rsidRDefault="001112FC" w:rsidP="001112FC">
      <w:pPr>
        <w:pStyle w:val="VEOHRCBodytext"/>
      </w:pPr>
      <w:r>
        <w:t>The service sees an opportunity to consider how it addresses cultural safety and religious practices more generally, and works with the local Muslim women’s organisation to help review its policies and procedures. It reviews and updates its Service Charter to include information on complaints about other tenants and specific examples of discrimination, including discrimination based on religious belief. The service ensures all new tenants are verbally advised about their rights, including how to make a complaint, at their induction.</w:t>
      </w:r>
    </w:p>
    <w:p w14:paraId="1940D1B6" w14:textId="77777777" w:rsidR="001112FC" w:rsidRDefault="006C0A64" w:rsidP="001112FC">
      <w:pPr>
        <w:pStyle w:val="VEOHRCHeading3"/>
      </w:pPr>
      <w:r w:rsidRPr="00D003AC">
        <w:t>Questions</w:t>
      </w:r>
    </w:p>
    <w:p w14:paraId="3177D5E0" w14:textId="66B9F67A" w:rsidR="001112FC" w:rsidRPr="001112FC" w:rsidRDefault="001112FC" w:rsidP="00B9271C">
      <w:pPr>
        <w:pStyle w:val="VEOHRCNumberedlist"/>
        <w:numPr>
          <w:ilvl w:val="0"/>
          <w:numId w:val="59"/>
        </w:numPr>
        <w:rPr>
          <w:sz w:val="22"/>
          <w:szCs w:val="22"/>
        </w:rPr>
      </w:pPr>
      <w:r>
        <w:t xml:space="preserve">Identify the elements of good practice in Amal’s case that would help the community housing </w:t>
      </w:r>
      <w:r w:rsidRPr="001112FC">
        <w:rPr>
          <w:sz w:val="22"/>
          <w:szCs w:val="22"/>
        </w:rPr>
        <w:t>organisation comply with its legal obligations under the Equal Opportunity Act.</w:t>
      </w:r>
    </w:p>
    <w:p w14:paraId="5D54B00A" w14:textId="5754C9A2" w:rsidR="001112FC" w:rsidRPr="001112FC" w:rsidRDefault="001112FC" w:rsidP="001112FC">
      <w:pPr>
        <w:pStyle w:val="VEOHRCNumberedlist"/>
      </w:pPr>
      <w:r w:rsidRPr="001112FC">
        <w:t>Whose responsibility is it to ensure everyone is adhering to the Service Charter and that any conflict in the house is properly resolved?</w:t>
      </w:r>
    </w:p>
    <w:p w14:paraId="30CAF82B" w14:textId="56EE4874" w:rsidR="001112FC" w:rsidRPr="001112FC" w:rsidRDefault="001112FC" w:rsidP="001112FC">
      <w:pPr>
        <w:pStyle w:val="VEOHRCNumberedlist"/>
      </w:pPr>
      <w:r w:rsidRPr="001112FC">
        <w:t>What three key actions form the basis for the community housing organisation’s prevention response?</w:t>
      </w:r>
    </w:p>
    <w:p w14:paraId="5714D25E" w14:textId="759F646E" w:rsidR="00021C6D" w:rsidRPr="00D003AC" w:rsidRDefault="006C0A64" w:rsidP="001112FC">
      <w:pPr>
        <w:pStyle w:val="VEOHRCHeading3"/>
        <w:rPr>
          <w:b w:val="0"/>
        </w:rPr>
      </w:pPr>
      <w:r w:rsidRPr="00D003AC">
        <w:t>Answers</w:t>
      </w:r>
    </w:p>
    <w:p w14:paraId="54D7526A" w14:textId="77777777" w:rsidR="00021C6D" w:rsidRPr="00D003AC" w:rsidRDefault="00021C6D" w:rsidP="00B9271C">
      <w:pPr>
        <w:pStyle w:val="VEOHRCNumberedlist"/>
        <w:numPr>
          <w:ilvl w:val="0"/>
          <w:numId w:val="41"/>
        </w:numPr>
        <w:rPr>
          <w:rFonts w:ascii="Arial" w:hAnsi="Arial" w:cs="Arial"/>
        </w:rPr>
      </w:pPr>
      <w:r w:rsidRPr="00D003AC">
        <w:rPr>
          <w:rFonts w:ascii="Arial" w:hAnsi="Arial" w:cs="Arial"/>
        </w:rPr>
        <w:t>Elements of good practice in working with Amal include:</w:t>
      </w:r>
    </w:p>
    <w:p w14:paraId="6381866B" w14:textId="3FD9FB99" w:rsidR="00021C6D" w:rsidRPr="00D003AC" w:rsidRDefault="00583BF4" w:rsidP="00B9271C">
      <w:pPr>
        <w:pStyle w:val="VEOHRCNumberedlist"/>
        <w:numPr>
          <w:ilvl w:val="0"/>
          <w:numId w:val="43"/>
        </w:numPr>
        <w:rPr>
          <w:rFonts w:ascii="Arial" w:hAnsi="Arial" w:cs="Arial"/>
        </w:rPr>
      </w:pPr>
      <w:r w:rsidRPr="00D003AC">
        <w:rPr>
          <w:rFonts w:ascii="Arial" w:hAnsi="Arial" w:cs="Arial"/>
        </w:rPr>
        <w:t>p</w:t>
      </w:r>
      <w:r w:rsidR="00021C6D" w:rsidRPr="00D003AC">
        <w:rPr>
          <w:rFonts w:ascii="Arial" w:hAnsi="Arial" w:cs="Arial"/>
        </w:rPr>
        <w:t>roviding the Service Charter to Amal on her arrival, including information on discrimination and making complaints</w:t>
      </w:r>
    </w:p>
    <w:p w14:paraId="7B0EB5DF" w14:textId="28960063" w:rsidR="00021C6D" w:rsidRPr="00D003AC" w:rsidRDefault="00583BF4" w:rsidP="00B9271C">
      <w:pPr>
        <w:pStyle w:val="VEOHRCNumberedlist"/>
        <w:numPr>
          <w:ilvl w:val="0"/>
          <w:numId w:val="43"/>
        </w:numPr>
        <w:rPr>
          <w:rFonts w:ascii="Arial" w:hAnsi="Arial" w:cs="Arial"/>
        </w:rPr>
      </w:pPr>
      <w:r w:rsidRPr="00D003AC">
        <w:rPr>
          <w:rFonts w:ascii="Arial" w:hAnsi="Arial" w:cs="Arial"/>
        </w:rPr>
        <w:t>i</w:t>
      </w:r>
      <w:r w:rsidR="00021C6D" w:rsidRPr="00D003AC">
        <w:rPr>
          <w:rFonts w:ascii="Arial" w:hAnsi="Arial" w:cs="Arial"/>
        </w:rPr>
        <w:t>dentifying that Amal may wish to have an interpreter or information provided in a different language and providing her with options</w:t>
      </w:r>
    </w:p>
    <w:p w14:paraId="7E6427A4" w14:textId="1D99ADB5" w:rsidR="00021C6D" w:rsidRPr="00D003AC" w:rsidRDefault="00583BF4" w:rsidP="00B9271C">
      <w:pPr>
        <w:pStyle w:val="VEOHRCNumberedlist"/>
        <w:numPr>
          <w:ilvl w:val="0"/>
          <w:numId w:val="43"/>
        </w:numPr>
        <w:rPr>
          <w:rFonts w:ascii="Arial" w:hAnsi="Arial" w:cs="Arial"/>
        </w:rPr>
      </w:pPr>
      <w:r w:rsidRPr="00D003AC">
        <w:rPr>
          <w:rFonts w:ascii="Arial" w:hAnsi="Arial" w:cs="Arial"/>
        </w:rPr>
        <w:lastRenderedPageBreak/>
        <w:t>o</w:t>
      </w:r>
      <w:r w:rsidR="00021C6D" w:rsidRPr="00D003AC">
        <w:rPr>
          <w:rFonts w:ascii="Arial" w:hAnsi="Arial" w:cs="Arial"/>
        </w:rPr>
        <w:t>bserving Amal’s treatment and responding to the situation even though she has not made a complaint</w:t>
      </w:r>
    </w:p>
    <w:p w14:paraId="6351B3B0" w14:textId="2B4916AE" w:rsidR="00EA7A11" w:rsidRPr="00D003AC" w:rsidRDefault="00583BF4" w:rsidP="00B9271C">
      <w:pPr>
        <w:pStyle w:val="VEOHRCNumberedlist"/>
        <w:numPr>
          <w:ilvl w:val="0"/>
          <w:numId w:val="43"/>
        </w:numPr>
        <w:rPr>
          <w:rFonts w:ascii="Arial" w:hAnsi="Arial" w:cs="Arial"/>
        </w:rPr>
      </w:pPr>
      <w:r w:rsidRPr="00D003AC">
        <w:rPr>
          <w:rFonts w:ascii="Arial" w:hAnsi="Arial" w:cs="Arial"/>
        </w:rPr>
        <w:t>e</w:t>
      </w:r>
      <w:r w:rsidR="00021C6D" w:rsidRPr="00D003AC">
        <w:rPr>
          <w:rFonts w:ascii="Arial" w:hAnsi="Arial" w:cs="Arial"/>
        </w:rPr>
        <w:t>nsuring Amal receives culturally safe support through the Muslim women’s service</w:t>
      </w:r>
    </w:p>
    <w:p w14:paraId="5067638B" w14:textId="2DF7D4F3" w:rsidR="00021C6D" w:rsidRPr="00D003AC" w:rsidRDefault="00583BF4" w:rsidP="00B9271C">
      <w:pPr>
        <w:pStyle w:val="VEOHRCNumberedlist"/>
        <w:numPr>
          <w:ilvl w:val="0"/>
          <w:numId w:val="43"/>
        </w:numPr>
        <w:rPr>
          <w:rFonts w:ascii="Arial" w:hAnsi="Arial" w:cs="Arial"/>
        </w:rPr>
      </w:pPr>
      <w:r w:rsidRPr="00D003AC">
        <w:rPr>
          <w:rFonts w:ascii="Arial" w:hAnsi="Arial" w:cs="Arial"/>
        </w:rPr>
        <w:t>w</w:t>
      </w:r>
      <w:r w:rsidR="00021C6D" w:rsidRPr="00D003AC">
        <w:rPr>
          <w:rFonts w:ascii="Arial" w:hAnsi="Arial" w:cs="Arial"/>
        </w:rPr>
        <w:t>orking with the local Muslim women’s service to inform a review of policies and procedures relating to cultural safety and accommodation of religious practices. This approach also means the service is not solely relying on Amal to educate staff and others about relevant cultural safety and religious practices.</w:t>
      </w:r>
      <w:r w:rsidR="00EA7A11" w:rsidRPr="00D003AC">
        <w:rPr>
          <w:rFonts w:ascii="Arial" w:hAnsi="Arial" w:cs="Arial"/>
        </w:rPr>
        <w:br/>
      </w:r>
      <w:r w:rsidR="00021C6D" w:rsidRPr="00D003AC">
        <w:rPr>
          <w:rFonts w:ascii="Arial" w:hAnsi="Arial" w:cs="Arial"/>
        </w:rPr>
        <w:t>However, the intake worker could have provided more information to Amal about how the service could accommodate her religious practices. The service also could have ensured tenants were advised about or received information on their rights in relation to other tenants.</w:t>
      </w:r>
    </w:p>
    <w:p w14:paraId="2962A7F6" w14:textId="0293AD57" w:rsidR="00021C6D" w:rsidRPr="00D003AC" w:rsidRDefault="00021C6D" w:rsidP="00EA7A11">
      <w:pPr>
        <w:pStyle w:val="VEOHRCNumberedlist"/>
        <w:rPr>
          <w:rFonts w:ascii="Arial" w:hAnsi="Arial" w:cs="Arial"/>
        </w:rPr>
      </w:pPr>
      <w:r w:rsidRPr="00D003AC">
        <w:rPr>
          <w:rFonts w:ascii="Arial" w:hAnsi="Arial" w:cs="Arial"/>
        </w:rPr>
        <w:t xml:space="preserve">It is the community housing organisation’s responsibility to provide a safe and discrimination-free house. </w:t>
      </w:r>
      <w:r w:rsidR="00583BF4" w:rsidRPr="00D003AC">
        <w:rPr>
          <w:rFonts w:ascii="Arial" w:hAnsi="Arial" w:cs="Arial"/>
        </w:rPr>
        <w:t xml:space="preserve">Its </w:t>
      </w:r>
      <w:r w:rsidRPr="00D003AC">
        <w:rPr>
          <w:rFonts w:ascii="Arial" w:hAnsi="Arial" w:cs="Arial"/>
        </w:rPr>
        <w:t>Service Charter should include a statement about behavioural expectations and that discrimination, victimisation, racial and religious vilification or harassment by tenants will not be tolerated. Conflict should be resolved as soon as possible to ensure the safety of all tenants.</w:t>
      </w:r>
    </w:p>
    <w:p w14:paraId="48D24163" w14:textId="766D8F09" w:rsidR="00021C6D" w:rsidRPr="00D003AC" w:rsidRDefault="00021C6D" w:rsidP="00EA7A11">
      <w:pPr>
        <w:pStyle w:val="VEOHRCNumberedlist"/>
        <w:rPr>
          <w:rFonts w:ascii="Arial" w:hAnsi="Arial" w:cs="Arial"/>
        </w:rPr>
      </w:pPr>
      <w:r w:rsidRPr="00D003AC">
        <w:rPr>
          <w:rFonts w:ascii="Arial" w:hAnsi="Arial" w:cs="Arial"/>
        </w:rPr>
        <w:t>T</w:t>
      </w:r>
      <w:r w:rsidR="00583BF4" w:rsidRPr="00D003AC">
        <w:rPr>
          <w:rFonts w:ascii="Arial" w:hAnsi="Arial" w:cs="Arial"/>
        </w:rPr>
        <w:t>he three</w:t>
      </w:r>
      <w:r w:rsidRPr="00D003AC">
        <w:rPr>
          <w:rFonts w:ascii="Arial" w:hAnsi="Arial" w:cs="Arial"/>
        </w:rPr>
        <w:t xml:space="preserve"> key actions forming the prevention response</w:t>
      </w:r>
      <w:r w:rsidR="00583BF4" w:rsidRPr="00D003AC">
        <w:rPr>
          <w:rFonts w:ascii="Arial" w:hAnsi="Arial" w:cs="Arial"/>
        </w:rPr>
        <w:t xml:space="preserve"> are</w:t>
      </w:r>
      <w:r w:rsidRPr="00D003AC">
        <w:rPr>
          <w:rFonts w:ascii="Arial" w:hAnsi="Arial" w:cs="Arial"/>
        </w:rPr>
        <w:t>:</w:t>
      </w:r>
    </w:p>
    <w:p w14:paraId="45235592" w14:textId="4050771E" w:rsidR="00021C6D" w:rsidRPr="00D003AC" w:rsidRDefault="00583BF4" w:rsidP="00B9271C">
      <w:pPr>
        <w:pStyle w:val="VEOHRCNumberedlist"/>
        <w:numPr>
          <w:ilvl w:val="0"/>
          <w:numId w:val="42"/>
        </w:numPr>
        <w:rPr>
          <w:rFonts w:ascii="Arial" w:hAnsi="Arial" w:cs="Arial"/>
        </w:rPr>
      </w:pPr>
      <w:r w:rsidRPr="00D003AC">
        <w:rPr>
          <w:rFonts w:ascii="Arial" w:hAnsi="Arial" w:cs="Arial"/>
        </w:rPr>
        <w:t>r</w:t>
      </w:r>
      <w:r w:rsidR="00021C6D" w:rsidRPr="00D003AC">
        <w:rPr>
          <w:rFonts w:ascii="Arial" w:hAnsi="Arial" w:cs="Arial"/>
        </w:rPr>
        <w:t xml:space="preserve">eviewing and updating </w:t>
      </w:r>
      <w:r w:rsidRPr="00D003AC">
        <w:rPr>
          <w:rFonts w:ascii="Arial" w:hAnsi="Arial" w:cs="Arial"/>
        </w:rPr>
        <w:t xml:space="preserve">its </w:t>
      </w:r>
      <w:r w:rsidR="00021C6D" w:rsidRPr="00D003AC">
        <w:rPr>
          <w:rFonts w:ascii="Arial" w:hAnsi="Arial" w:cs="Arial"/>
        </w:rPr>
        <w:t>Service Charter and policies and including examples to illustrate more clearly what is acceptable and what is not</w:t>
      </w:r>
    </w:p>
    <w:p w14:paraId="77969D60" w14:textId="34913FB2" w:rsidR="00021C6D" w:rsidRPr="00D003AC" w:rsidRDefault="00583BF4" w:rsidP="00B9271C">
      <w:pPr>
        <w:pStyle w:val="VEOHRCNumberedlist"/>
        <w:numPr>
          <w:ilvl w:val="0"/>
          <w:numId w:val="42"/>
        </w:numPr>
        <w:rPr>
          <w:rFonts w:ascii="Arial" w:hAnsi="Arial" w:cs="Arial"/>
        </w:rPr>
      </w:pPr>
      <w:r w:rsidRPr="00D003AC">
        <w:rPr>
          <w:rFonts w:ascii="Arial" w:hAnsi="Arial" w:cs="Arial"/>
        </w:rPr>
        <w:t>w</w:t>
      </w:r>
      <w:r w:rsidR="00021C6D" w:rsidRPr="00D003AC">
        <w:rPr>
          <w:rFonts w:ascii="Arial" w:hAnsi="Arial" w:cs="Arial"/>
        </w:rPr>
        <w:t>orking with a local Muslim Women’s service to improve the service</w:t>
      </w:r>
    </w:p>
    <w:p w14:paraId="682055D2" w14:textId="43454F6E" w:rsidR="00021C6D" w:rsidRPr="00D003AC" w:rsidRDefault="00583BF4" w:rsidP="00B9271C">
      <w:pPr>
        <w:pStyle w:val="VEOHRCNumberedlist"/>
        <w:numPr>
          <w:ilvl w:val="0"/>
          <w:numId w:val="42"/>
        </w:numPr>
        <w:rPr>
          <w:rFonts w:ascii="Arial" w:hAnsi="Arial" w:cs="Arial"/>
          <w:color w:val="000000"/>
          <w:sz w:val="22"/>
          <w:szCs w:val="22"/>
        </w:rPr>
      </w:pPr>
      <w:r w:rsidRPr="00D003AC">
        <w:rPr>
          <w:rFonts w:ascii="Arial" w:hAnsi="Arial" w:cs="Arial"/>
        </w:rPr>
        <w:t>u</w:t>
      </w:r>
      <w:r w:rsidR="00021C6D" w:rsidRPr="00D003AC">
        <w:rPr>
          <w:rFonts w:ascii="Arial" w:hAnsi="Arial" w:cs="Arial"/>
        </w:rPr>
        <w:t>ndertaking an environmental scan to see other areas that need improvement and taking steps to resolve those issues, like the kitchen</w:t>
      </w:r>
      <w:r w:rsidR="00021C6D" w:rsidRPr="00D003AC">
        <w:rPr>
          <w:rFonts w:ascii="Arial" w:hAnsi="Arial" w:cs="Arial"/>
          <w:color w:val="000000"/>
          <w:sz w:val="22"/>
          <w:szCs w:val="22"/>
        </w:rPr>
        <w:t xml:space="preserve">. </w:t>
      </w:r>
    </w:p>
    <w:p w14:paraId="3B89537F" w14:textId="7C4037DE" w:rsidR="00021C6D" w:rsidRPr="00D003AC" w:rsidRDefault="00021C6D" w:rsidP="00EA7A11">
      <w:pPr>
        <w:pStyle w:val="VEOHRCBodytext"/>
        <w:rPr>
          <w:rFonts w:cs="Arial"/>
        </w:rPr>
      </w:pPr>
      <w:r w:rsidRPr="00D003AC">
        <w:rPr>
          <w:rFonts w:cs="Arial"/>
        </w:rPr>
        <w:t xml:space="preserve">See </w:t>
      </w:r>
      <w:r w:rsidR="001112FC">
        <w:rPr>
          <w:rFonts w:cs="Arial"/>
        </w:rPr>
        <w:t xml:space="preserve">pages part 3 </w:t>
      </w:r>
      <w:r w:rsidRPr="00D003AC">
        <w:rPr>
          <w:rFonts w:cs="Arial"/>
        </w:rPr>
        <w:t xml:space="preserve">of the </w:t>
      </w:r>
      <w:r w:rsidR="004B1E0A" w:rsidRPr="00D003AC">
        <w:rPr>
          <w:rFonts w:cs="Arial"/>
        </w:rPr>
        <w:t>Guideline</w:t>
      </w:r>
      <w:r w:rsidRPr="00D003AC">
        <w:rPr>
          <w:rFonts w:cs="Arial"/>
        </w:rPr>
        <w:t xml:space="preserve"> for information on obligations of service and accommodation providers to not discriminate. </w:t>
      </w:r>
    </w:p>
    <w:p w14:paraId="1E5512CB" w14:textId="0AD3C120" w:rsidR="00021C6D" w:rsidRPr="00D003AC" w:rsidRDefault="00021C6D" w:rsidP="00EA7A11">
      <w:pPr>
        <w:pStyle w:val="VEOHRCBodytext"/>
        <w:rPr>
          <w:rFonts w:cs="Arial"/>
          <w:bCs/>
        </w:rPr>
      </w:pPr>
      <w:r w:rsidRPr="00D003AC">
        <w:rPr>
          <w:rFonts w:cs="Arial"/>
        </w:rPr>
        <w:t xml:space="preserve">Also see </w:t>
      </w:r>
      <w:r w:rsidR="00583BF4" w:rsidRPr="00D003AC">
        <w:rPr>
          <w:rFonts w:cs="Arial"/>
        </w:rPr>
        <w:t>pages</w:t>
      </w:r>
      <w:r w:rsidR="00481CB9" w:rsidRPr="00D003AC">
        <w:rPr>
          <w:rFonts w:cs="Arial"/>
        </w:rPr>
        <w:t xml:space="preserve"> 19–</w:t>
      </w:r>
      <w:r w:rsidR="00583BF4" w:rsidRPr="00D003AC">
        <w:rPr>
          <w:rFonts w:cs="Arial"/>
        </w:rPr>
        <w:t>21</w:t>
      </w:r>
      <w:r w:rsidRPr="00D003AC">
        <w:rPr>
          <w:rFonts w:cs="Arial"/>
        </w:rPr>
        <w:t xml:space="preserve"> in relation to obligations to prevent discrimination from occurring as far as reasonably practicable, and pages 24</w:t>
      </w:r>
      <w:r w:rsidR="00583BF4" w:rsidRPr="00D003AC">
        <w:rPr>
          <w:rFonts w:cs="Arial"/>
        </w:rPr>
        <w:t>–5</w:t>
      </w:r>
      <w:r w:rsidRPr="00D003AC">
        <w:rPr>
          <w:rFonts w:cs="Arial"/>
        </w:rPr>
        <w:t xml:space="preserve"> for providing a culturally safe service for clients.</w:t>
      </w:r>
      <w:r w:rsidRPr="00D003AC">
        <w:rPr>
          <w:rFonts w:cs="Arial"/>
          <w:bCs/>
        </w:rPr>
        <w:t> </w:t>
      </w:r>
    </w:p>
    <w:p w14:paraId="40BEBF8D" w14:textId="77777777" w:rsidR="00021C6D" w:rsidRPr="00D003AC" w:rsidRDefault="00021C6D" w:rsidP="006C40F2">
      <w:pPr>
        <w:pStyle w:val="VEOHRCHeading2"/>
      </w:pPr>
      <w:r w:rsidRPr="00D003AC">
        <w:t>Maria – Recognition of elder abuse as a form of family violence</w:t>
      </w:r>
    </w:p>
    <w:p w14:paraId="0B5EAF79" w14:textId="77777777" w:rsidR="001112FC" w:rsidRPr="001112FC" w:rsidRDefault="001112FC" w:rsidP="001112FC">
      <w:pPr>
        <w:pStyle w:val="VEOHRCBodytext"/>
      </w:pPr>
      <w:r w:rsidRPr="001112FC">
        <w:t>Maria is 80 years old and has a range of health conditions. She is fearful of her family but doesn’t know what to do about it. She sometimes attends women’s health appointments at times when her family won’t know. At an appointment, she tells her doctor that her children are restricting her move</w:t>
      </w:r>
      <w:r w:rsidRPr="001112FC">
        <w:softHyphen/>
        <w:t>ment outside the home and verbally abusing her. The doctor asks Maria if she would like assistance from a family violence service and she agrees. However, her disabilities mean she cannot use the telephone so the doctor, with her consent, calls a family violence service for her.</w:t>
      </w:r>
    </w:p>
    <w:p w14:paraId="6E7EFBBC" w14:textId="77777777" w:rsidR="001112FC" w:rsidRPr="001112FC" w:rsidRDefault="001112FC" w:rsidP="001112FC">
      <w:pPr>
        <w:pStyle w:val="VEOHRCBodytext"/>
      </w:pPr>
      <w:r w:rsidRPr="001112FC">
        <w:t xml:space="preserve">Maria is not given immediate access to family violence services because she is not considered to be at imminent risk of harm as her children are not physically assaulting her. Maria doesn’t want to access emergency accommodation. She would prefer to stay at home with her family but with external support to address her children’s behaviour. Her case manager thinks her situation is not serious because of her age and because she wants to stay at home, so prioritises a number of younger women with small children before her. </w:t>
      </w:r>
    </w:p>
    <w:p w14:paraId="0AEB6E37" w14:textId="188C52CF" w:rsidR="00021C6D" w:rsidRPr="00D003AC" w:rsidRDefault="00021C6D" w:rsidP="001112FC">
      <w:pPr>
        <w:pStyle w:val="VEOHRCHeading3"/>
      </w:pPr>
      <w:r w:rsidRPr="00D003AC">
        <w:t>Solutions</w:t>
      </w:r>
    </w:p>
    <w:p w14:paraId="04EFF911" w14:textId="70A85D65" w:rsidR="00021C6D" w:rsidRPr="00D003AC" w:rsidRDefault="00021C6D" w:rsidP="00021C6D">
      <w:pPr>
        <w:pStyle w:val="VEOHRCBodytext"/>
        <w:rPr>
          <w:rFonts w:cs="Arial"/>
        </w:rPr>
      </w:pPr>
      <w:r w:rsidRPr="00D003AC">
        <w:rPr>
          <w:rFonts w:cs="Arial"/>
        </w:rPr>
        <w:t xml:space="preserve">During a routine review of current cases, the case management team leader realises that more time is needed to assess Maria’s circumstances and identifies broader </w:t>
      </w:r>
      <w:r w:rsidRPr="00D003AC">
        <w:rPr>
          <w:rFonts w:cs="Arial"/>
        </w:rPr>
        <w:lastRenderedPageBreak/>
        <w:t>problems with intake and assessment based on her case</w:t>
      </w:r>
      <w:r w:rsidR="00583BF4" w:rsidRPr="00D003AC">
        <w:rPr>
          <w:rFonts w:cs="Arial"/>
        </w:rPr>
        <w:t>,</w:t>
      </w:r>
      <w:r w:rsidRPr="00D003AC">
        <w:rPr>
          <w:rFonts w:cs="Arial"/>
        </w:rPr>
        <w:t xml:space="preserve"> including ageist attitudes from staff. The team leader reviews the intake assessment procedures to ensure they address discrimination</w:t>
      </w:r>
      <w:r w:rsidR="00583BF4" w:rsidRPr="00D003AC">
        <w:rPr>
          <w:rFonts w:cs="Arial"/>
        </w:rPr>
        <w:t>,</w:t>
      </w:r>
      <w:r w:rsidRPr="00D003AC">
        <w:rPr>
          <w:rFonts w:cs="Arial"/>
        </w:rPr>
        <w:t xml:space="preserve"> including age discrimination. She also speaks with staff at the next practice meeting about age discrimination and ensuring elder abuse is properly recognised as a form of family violence by staff. </w:t>
      </w:r>
    </w:p>
    <w:p w14:paraId="0532C6CA" w14:textId="77777777" w:rsidR="00021C6D" w:rsidRPr="00D003AC" w:rsidRDefault="00021C6D" w:rsidP="00021C6D">
      <w:pPr>
        <w:pStyle w:val="VEOHRCBodytext"/>
        <w:rPr>
          <w:rFonts w:cs="Arial"/>
        </w:rPr>
      </w:pPr>
      <w:r w:rsidRPr="00D003AC">
        <w:rPr>
          <w:rFonts w:cs="Arial"/>
        </w:rPr>
        <w:t>Maria is re-assessed by a new case manager, Margaret. Margaret becomes aware that Maria’s children have been limiting access to medicines, mobility aids and home support. Margaret helps Maria to access a range of services and supports including My Aged Care. With Maria’s consent, the case manager works closely with these other services to ensure they understand the nature of the family violence that Maria experiences and puts in place additional reporting and oversight controls to ensure Maria can get the support she needs.</w:t>
      </w:r>
    </w:p>
    <w:p w14:paraId="0800DD0C" w14:textId="77777777" w:rsidR="00021C6D" w:rsidRPr="00D003AC" w:rsidRDefault="006C0A64" w:rsidP="006C40F2">
      <w:pPr>
        <w:pStyle w:val="VEOHRCHeading3"/>
      </w:pPr>
      <w:r w:rsidRPr="00D003AC">
        <w:t>Questions</w:t>
      </w:r>
    </w:p>
    <w:p w14:paraId="242CC88A" w14:textId="29C469FE" w:rsidR="00021C6D" w:rsidRPr="00D003AC" w:rsidRDefault="00021C6D" w:rsidP="00B9271C">
      <w:pPr>
        <w:pStyle w:val="VEOHRCNumberedlist"/>
        <w:numPr>
          <w:ilvl w:val="0"/>
          <w:numId w:val="44"/>
        </w:numPr>
        <w:rPr>
          <w:rFonts w:ascii="Arial" w:hAnsi="Arial" w:cs="Arial"/>
        </w:rPr>
      </w:pPr>
      <w:r w:rsidRPr="00D003AC">
        <w:rPr>
          <w:rFonts w:ascii="Arial" w:hAnsi="Arial" w:cs="Arial"/>
        </w:rPr>
        <w:t xml:space="preserve">In Maria’s case, what did the family violence service do to comply with </w:t>
      </w:r>
      <w:r w:rsidR="00583BF4" w:rsidRPr="00D003AC">
        <w:rPr>
          <w:rFonts w:ascii="Arial" w:hAnsi="Arial" w:cs="Arial"/>
        </w:rPr>
        <w:t xml:space="preserve">its </w:t>
      </w:r>
      <w:r w:rsidRPr="00D003AC">
        <w:rPr>
          <w:rFonts w:ascii="Arial" w:hAnsi="Arial" w:cs="Arial"/>
        </w:rPr>
        <w:t xml:space="preserve">Equal Opportunity Act obligations? </w:t>
      </w:r>
    </w:p>
    <w:p w14:paraId="65160BEE" w14:textId="77777777" w:rsidR="00021C6D" w:rsidRPr="00D003AC" w:rsidRDefault="00021C6D" w:rsidP="003A642E">
      <w:pPr>
        <w:pStyle w:val="VEOHRCNumberedlist"/>
        <w:rPr>
          <w:rFonts w:ascii="Arial" w:hAnsi="Arial" w:cs="Arial"/>
        </w:rPr>
      </w:pPr>
      <w:r w:rsidRPr="00D003AC">
        <w:rPr>
          <w:rFonts w:ascii="Arial" w:hAnsi="Arial" w:cs="Arial"/>
        </w:rPr>
        <w:t>What strategies did those in the case study use to address Maria’s particular circumstances?</w:t>
      </w:r>
    </w:p>
    <w:p w14:paraId="19D49356" w14:textId="77777777" w:rsidR="00021C6D" w:rsidRPr="00D003AC" w:rsidRDefault="00021C6D" w:rsidP="003A642E">
      <w:pPr>
        <w:pStyle w:val="VEOHRCNumberedlist"/>
        <w:rPr>
          <w:rFonts w:ascii="Arial" w:hAnsi="Arial" w:cs="Arial"/>
        </w:rPr>
      </w:pPr>
      <w:r w:rsidRPr="00D003AC">
        <w:rPr>
          <w:rFonts w:ascii="Arial" w:hAnsi="Arial" w:cs="Arial"/>
        </w:rPr>
        <w:t>What more could services do to support a proactive and preventative approach, to ensure cases like Maria’s are properly reported and referred on?</w:t>
      </w:r>
    </w:p>
    <w:p w14:paraId="0B2516F9" w14:textId="77777777" w:rsidR="00021C6D" w:rsidRPr="00D003AC" w:rsidRDefault="006C0A64" w:rsidP="006C40F2">
      <w:pPr>
        <w:pStyle w:val="VEOHRCHeading3"/>
      </w:pPr>
      <w:r w:rsidRPr="00D003AC">
        <w:t>Answers</w:t>
      </w:r>
    </w:p>
    <w:p w14:paraId="28EF01EF" w14:textId="77777777" w:rsidR="00021C6D" w:rsidRPr="00D003AC" w:rsidRDefault="00021C6D" w:rsidP="00B9271C">
      <w:pPr>
        <w:pStyle w:val="VEOHRCNumberedlist"/>
        <w:numPr>
          <w:ilvl w:val="0"/>
          <w:numId w:val="45"/>
        </w:numPr>
        <w:rPr>
          <w:rFonts w:ascii="Arial" w:hAnsi="Arial" w:cs="Arial"/>
          <w:bCs/>
        </w:rPr>
      </w:pPr>
      <w:r w:rsidRPr="00D003AC">
        <w:rPr>
          <w:rFonts w:ascii="Arial" w:hAnsi="Arial" w:cs="Arial"/>
          <w:bCs/>
        </w:rPr>
        <w:t xml:space="preserve">The service may have been discriminating against Maria based on her age in its approach to assessing her case. </w:t>
      </w:r>
      <w:r w:rsidRPr="00D003AC">
        <w:rPr>
          <w:rFonts w:ascii="Arial" w:hAnsi="Arial" w:cs="Arial"/>
        </w:rPr>
        <w:t>As a service provider, the refuge must not discriminate against Maria based on her age. The organisation took steps to meet its positive duty under the Equal Opportunity Act after it became aware of Maria’s situation, both by addressing her particular situation and using this to inform a broader response to address age discrimination at intake.</w:t>
      </w:r>
    </w:p>
    <w:p w14:paraId="7429FF7E" w14:textId="6F22F03D" w:rsidR="00021C6D" w:rsidRPr="00D003AC" w:rsidRDefault="00021C6D" w:rsidP="003A642E">
      <w:pPr>
        <w:pStyle w:val="VEOHRCNumberedlist"/>
        <w:rPr>
          <w:rFonts w:ascii="Arial" w:hAnsi="Arial" w:cs="Arial"/>
          <w:bCs/>
        </w:rPr>
      </w:pPr>
      <w:r w:rsidRPr="00D003AC">
        <w:rPr>
          <w:rFonts w:ascii="Arial" w:hAnsi="Arial" w:cs="Arial"/>
          <w:bCs/>
        </w:rPr>
        <w:t xml:space="preserve">The medical service has provided an adjustment for Maria by contacting a family violence service with her consent. The family violence service takes action to address Maria’s situation by reassessing her case and linking her </w:t>
      </w:r>
      <w:r w:rsidR="00583BF4" w:rsidRPr="00D003AC">
        <w:rPr>
          <w:rFonts w:ascii="Arial" w:hAnsi="Arial" w:cs="Arial"/>
          <w:bCs/>
        </w:rPr>
        <w:t>with</w:t>
      </w:r>
      <w:r w:rsidRPr="00D003AC">
        <w:rPr>
          <w:rFonts w:ascii="Arial" w:hAnsi="Arial" w:cs="Arial"/>
          <w:bCs/>
        </w:rPr>
        <w:t xml:space="preserve"> other supports to address the particular dynamics of family violence she is experiencing and her desire to remain at home.</w:t>
      </w:r>
    </w:p>
    <w:p w14:paraId="2857FD58" w14:textId="7711A7AD" w:rsidR="00021C6D" w:rsidRDefault="00021C6D" w:rsidP="00B9271C">
      <w:pPr>
        <w:pStyle w:val="VEOHRCNumberedlist"/>
        <w:rPr>
          <w:rFonts w:ascii="Arial" w:hAnsi="Arial" w:cs="Arial"/>
        </w:rPr>
      </w:pPr>
      <w:r w:rsidRPr="00D003AC">
        <w:rPr>
          <w:rFonts w:ascii="Arial" w:hAnsi="Arial" w:cs="Arial"/>
          <w:bCs/>
        </w:rPr>
        <w:t xml:space="preserve">The medical service took some steps to make an adjustment for Maria by making a phone call to the family violence service with her consent but could have done more to assist Maria by asking if she needed other supports and linking her to relevant services as needed. </w:t>
      </w:r>
      <w:r w:rsidR="00B9271C">
        <w:rPr>
          <w:rFonts w:ascii="Arial" w:hAnsi="Arial" w:cs="Arial"/>
        </w:rPr>
        <w:br/>
      </w:r>
      <w:r w:rsidR="00583BF4" w:rsidRPr="00B9271C">
        <w:rPr>
          <w:rFonts w:ascii="Arial" w:hAnsi="Arial" w:cs="Arial"/>
        </w:rPr>
        <w:br/>
      </w:r>
      <w:r w:rsidRPr="00B9271C">
        <w:rPr>
          <w:rFonts w:ascii="Arial" w:hAnsi="Arial" w:cs="Arial"/>
        </w:rPr>
        <w:t xml:space="preserve">The family violence service took positive steps to address systemic issues in its services after becoming aware of Maria’s case by reviewing </w:t>
      </w:r>
      <w:r w:rsidR="00583BF4" w:rsidRPr="00B9271C">
        <w:rPr>
          <w:rFonts w:ascii="Arial" w:hAnsi="Arial" w:cs="Arial"/>
        </w:rPr>
        <w:t xml:space="preserve">its </w:t>
      </w:r>
      <w:r w:rsidRPr="00B9271C">
        <w:rPr>
          <w:rFonts w:ascii="Arial" w:hAnsi="Arial" w:cs="Arial"/>
        </w:rPr>
        <w:t xml:space="preserve">intake and assessment procedures and providing staff with clearer practical guidance about age discrimination and elder abuse. To adopt a proactive and preventative approach, organisations can </w:t>
      </w:r>
      <w:r w:rsidR="00583BF4" w:rsidRPr="00B9271C">
        <w:rPr>
          <w:rFonts w:ascii="Arial" w:hAnsi="Arial" w:cs="Arial"/>
        </w:rPr>
        <w:t xml:space="preserve">do a </w:t>
      </w:r>
      <w:r w:rsidRPr="00B9271C">
        <w:rPr>
          <w:rFonts w:ascii="Arial" w:hAnsi="Arial" w:cs="Arial"/>
        </w:rPr>
        <w:t>scan to identify gaps in their policies, practices</w:t>
      </w:r>
      <w:r w:rsidR="00583BF4" w:rsidRPr="00B9271C">
        <w:rPr>
          <w:rFonts w:ascii="Arial" w:hAnsi="Arial" w:cs="Arial"/>
        </w:rPr>
        <w:t xml:space="preserve">, </w:t>
      </w:r>
      <w:r w:rsidRPr="00B9271C">
        <w:rPr>
          <w:rFonts w:ascii="Arial" w:hAnsi="Arial" w:cs="Arial"/>
        </w:rPr>
        <w:t xml:space="preserve">staff skills and culture. </w:t>
      </w:r>
      <w:r w:rsidR="00481CB9" w:rsidRPr="00B9271C">
        <w:rPr>
          <w:rFonts w:ascii="Arial" w:hAnsi="Arial" w:cs="Arial"/>
          <w:i/>
        </w:rPr>
        <w:t>P</w:t>
      </w:r>
      <w:r w:rsidR="00583BF4" w:rsidRPr="00B9271C">
        <w:rPr>
          <w:rFonts w:ascii="Arial" w:hAnsi="Arial" w:cs="Arial"/>
          <w:i/>
        </w:rPr>
        <w:t xml:space="preserve">art </w:t>
      </w:r>
      <w:r w:rsidRPr="00B9271C">
        <w:rPr>
          <w:rFonts w:ascii="Arial" w:hAnsi="Arial" w:cs="Arial"/>
          <w:i/>
        </w:rPr>
        <w:t xml:space="preserve">4: Inclusive service delivery </w:t>
      </w:r>
      <w:r w:rsidRPr="00B9271C">
        <w:rPr>
          <w:rFonts w:ascii="Arial" w:hAnsi="Arial" w:cs="Arial"/>
        </w:rPr>
        <w:t>identifies a range of steps organisations can take to adopt a proactive and preventative approach, including an inclusive service delivery checklist.</w:t>
      </w:r>
    </w:p>
    <w:p w14:paraId="4E6B2DDE" w14:textId="77777777" w:rsidR="00D46F45" w:rsidRPr="00B9271C" w:rsidRDefault="00D46F45" w:rsidP="00D46F45">
      <w:pPr>
        <w:pStyle w:val="VEOHRCNumberedlist"/>
        <w:numPr>
          <w:ilvl w:val="0"/>
          <w:numId w:val="0"/>
        </w:numPr>
        <w:ind w:left="360"/>
        <w:rPr>
          <w:rFonts w:ascii="Arial" w:hAnsi="Arial" w:cs="Arial"/>
        </w:rPr>
      </w:pPr>
    </w:p>
    <w:p w14:paraId="529EEBB0" w14:textId="31E72167" w:rsidR="00021C6D" w:rsidRPr="00D003AC" w:rsidRDefault="00021C6D" w:rsidP="003A642E">
      <w:pPr>
        <w:pStyle w:val="VEOHRCBodytext"/>
        <w:rPr>
          <w:rFonts w:cs="Arial"/>
          <w:bCs/>
        </w:rPr>
      </w:pPr>
      <w:r w:rsidRPr="00D003AC">
        <w:rPr>
          <w:rFonts w:cs="Arial"/>
        </w:rPr>
        <w:t xml:space="preserve">See </w:t>
      </w:r>
      <w:r w:rsidR="00583BF4" w:rsidRPr="00D003AC">
        <w:rPr>
          <w:rFonts w:cs="Arial"/>
        </w:rPr>
        <w:t xml:space="preserve">part </w:t>
      </w:r>
      <w:r w:rsidRPr="00D003AC">
        <w:rPr>
          <w:rFonts w:cs="Arial"/>
        </w:rPr>
        <w:t>3</w:t>
      </w:r>
      <w:r w:rsidR="00583BF4" w:rsidRPr="00D003AC">
        <w:rPr>
          <w:rFonts w:cs="Arial"/>
        </w:rPr>
        <w:t xml:space="preserve"> </w:t>
      </w:r>
      <w:r w:rsidRPr="00D003AC">
        <w:rPr>
          <w:rFonts w:cs="Arial"/>
        </w:rPr>
        <w:t xml:space="preserve">of the </w:t>
      </w:r>
      <w:r w:rsidR="004B1E0A" w:rsidRPr="00D003AC">
        <w:rPr>
          <w:rFonts w:cs="Arial"/>
        </w:rPr>
        <w:t>Guideline</w:t>
      </w:r>
      <w:r w:rsidRPr="00D003AC">
        <w:rPr>
          <w:rFonts w:cs="Arial"/>
        </w:rPr>
        <w:t xml:space="preserve"> for information on obligations of service providers to not discriminate, as well as obligations to provide reasonable adjustments. Also see </w:t>
      </w:r>
      <w:r w:rsidR="001D3D10" w:rsidRPr="00D003AC">
        <w:rPr>
          <w:rFonts w:cs="Arial"/>
        </w:rPr>
        <w:t>pages 19–21</w:t>
      </w:r>
      <w:r w:rsidR="00CF69E7" w:rsidRPr="00D003AC">
        <w:rPr>
          <w:rFonts w:cs="Arial"/>
        </w:rPr>
        <w:t xml:space="preserve"> </w:t>
      </w:r>
      <w:r w:rsidRPr="00D003AC">
        <w:rPr>
          <w:rFonts w:cs="Arial"/>
        </w:rPr>
        <w:t>in relation to service provider’s obligations to prevent discrimination from occurring as far as reasonably practicable, and pages 31</w:t>
      </w:r>
      <w:r w:rsidR="001D3D10" w:rsidRPr="00D003AC">
        <w:rPr>
          <w:rFonts w:cs="Arial"/>
        </w:rPr>
        <w:t>–</w:t>
      </w:r>
      <w:r w:rsidRPr="00D003AC">
        <w:rPr>
          <w:rFonts w:cs="Arial"/>
        </w:rPr>
        <w:t>2 for working with clients who are older.</w:t>
      </w:r>
    </w:p>
    <w:p w14:paraId="35C4AD28" w14:textId="77777777" w:rsidR="00021C6D" w:rsidRPr="00D003AC" w:rsidRDefault="00021C6D" w:rsidP="006C40F2">
      <w:pPr>
        <w:pStyle w:val="VEOHRCHeading2"/>
      </w:pPr>
      <w:r w:rsidRPr="00D003AC">
        <w:t xml:space="preserve">Nayla – Cultural safety for Aboriginal clients </w:t>
      </w:r>
    </w:p>
    <w:p w14:paraId="5533B8CA" w14:textId="0AF94549" w:rsidR="00021C6D" w:rsidRPr="00D003AC" w:rsidRDefault="00021C6D" w:rsidP="00021C6D">
      <w:pPr>
        <w:pStyle w:val="VEOHRCBodytext"/>
        <w:rPr>
          <w:rFonts w:cs="Arial"/>
        </w:rPr>
      </w:pPr>
      <w:r w:rsidRPr="00D003AC">
        <w:rPr>
          <w:rFonts w:cs="Arial"/>
        </w:rPr>
        <w:t xml:space="preserve">Nayla is receiving midwifery services at her local hospital. She discloses to her midwife during her </w:t>
      </w:r>
      <w:r w:rsidR="00CF69E7" w:rsidRPr="00D003AC">
        <w:rPr>
          <w:rFonts w:cs="Arial"/>
        </w:rPr>
        <w:t>three</w:t>
      </w:r>
      <w:r w:rsidRPr="00D003AC">
        <w:rPr>
          <w:rFonts w:cs="Arial"/>
        </w:rPr>
        <w:t>-month pregnancy check that she is Aboriginal. Nayla and her partner do not have a car and have limited access to transport to attend regular appointments. She is experiencing family violence from her partner, and her pregnancy has become complicated with gestational diabetes. Nayla discloses that she has recently moved to Victoria from interstate, doesn’t have any family or kinship connections here and hasn’t made any connections with the local Koori community. Her partner is not Aboriginal.</w:t>
      </w:r>
    </w:p>
    <w:p w14:paraId="3C44EE61" w14:textId="544ED6BA" w:rsidR="00021C6D" w:rsidRPr="00D003AC" w:rsidRDefault="00021C6D" w:rsidP="00021C6D">
      <w:pPr>
        <w:pStyle w:val="VEOHRCBodytext"/>
        <w:rPr>
          <w:rFonts w:cs="Arial"/>
        </w:rPr>
      </w:pPr>
      <w:r w:rsidRPr="00D003AC">
        <w:rPr>
          <w:rFonts w:cs="Arial"/>
        </w:rPr>
        <w:t>Nayla is reluctant to report the violent situation, and has heard stories from her home community of poor police responses to family violence. She also has no alternative accommodation if she cho</w:t>
      </w:r>
      <w:r w:rsidR="00514058" w:rsidRPr="00D003AC">
        <w:rPr>
          <w:rFonts w:cs="Arial"/>
        </w:rPr>
        <w:t>o</w:t>
      </w:r>
      <w:r w:rsidRPr="00D003AC">
        <w:rPr>
          <w:rFonts w:cs="Arial"/>
        </w:rPr>
        <w:t>se</w:t>
      </w:r>
      <w:r w:rsidR="00DE39D8" w:rsidRPr="00D003AC">
        <w:rPr>
          <w:rFonts w:cs="Arial"/>
        </w:rPr>
        <w:t>s</w:t>
      </w:r>
      <w:r w:rsidRPr="00D003AC">
        <w:rPr>
          <w:rFonts w:cs="Arial"/>
        </w:rPr>
        <w:t xml:space="preserve"> to leave. Nayla would rather wait and see if things get better for her at home with her partner. </w:t>
      </w:r>
    </w:p>
    <w:p w14:paraId="3B79E6A4" w14:textId="62263CD3" w:rsidR="00021C6D" w:rsidRPr="00D003AC" w:rsidRDefault="00021C6D" w:rsidP="00021C6D">
      <w:pPr>
        <w:pStyle w:val="VEOHRCBodytext"/>
        <w:rPr>
          <w:rFonts w:cs="Arial"/>
        </w:rPr>
      </w:pPr>
      <w:r w:rsidRPr="00D003AC">
        <w:rPr>
          <w:rFonts w:cs="Arial"/>
        </w:rPr>
        <w:t xml:space="preserve">The midwife service has never supported Aboriginal women experiencing family violence before. The midwife asks Nayla if </w:t>
      </w:r>
      <w:r w:rsidR="00DE39D8" w:rsidRPr="00D003AC">
        <w:rPr>
          <w:rFonts w:cs="Arial"/>
        </w:rPr>
        <w:t>she can</w:t>
      </w:r>
      <w:r w:rsidRPr="00D003AC">
        <w:rPr>
          <w:rFonts w:cs="Arial"/>
        </w:rPr>
        <w:t xml:space="preserve"> find out whether there are any services </w:t>
      </w:r>
      <w:r w:rsidR="00DE39D8" w:rsidRPr="00D003AC">
        <w:rPr>
          <w:rFonts w:cs="Arial"/>
        </w:rPr>
        <w:t xml:space="preserve">that </w:t>
      </w:r>
      <w:r w:rsidRPr="00D003AC">
        <w:rPr>
          <w:rFonts w:cs="Arial"/>
        </w:rPr>
        <w:t>could assist. Nayla sa</w:t>
      </w:r>
      <w:r w:rsidR="00DE39D8" w:rsidRPr="00D003AC">
        <w:rPr>
          <w:rFonts w:cs="Arial"/>
        </w:rPr>
        <w:t>ys</w:t>
      </w:r>
      <w:r w:rsidRPr="00D003AC">
        <w:rPr>
          <w:rFonts w:cs="Arial"/>
        </w:rPr>
        <w:t xml:space="preserve"> that </w:t>
      </w:r>
      <w:r w:rsidR="00DE39D8" w:rsidRPr="00D003AC">
        <w:rPr>
          <w:rFonts w:cs="Arial"/>
        </w:rPr>
        <w:t xml:space="preserve">is </w:t>
      </w:r>
      <w:r w:rsidRPr="00D003AC">
        <w:rPr>
          <w:rFonts w:cs="Arial"/>
        </w:rPr>
        <w:t xml:space="preserve">ok. The midwife contacts the closest Aboriginal Community Controlled Health Organisation (ACCHO) </w:t>
      </w:r>
      <w:r w:rsidR="00DE39D8" w:rsidRPr="00D003AC">
        <w:rPr>
          <w:rFonts w:cs="Arial"/>
        </w:rPr>
        <w:t xml:space="preserve">which </w:t>
      </w:r>
      <w:r w:rsidRPr="00D003AC">
        <w:rPr>
          <w:rFonts w:cs="Arial"/>
        </w:rPr>
        <w:t>refer</w:t>
      </w:r>
      <w:r w:rsidR="00DE39D8" w:rsidRPr="00D003AC">
        <w:rPr>
          <w:rFonts w:cs="Arial"/>
        </w:rPr>
        <w:t>s</w:t>
      </w:r>
      <w:r w:rsidRPr="00D003AC">
        <w:rPr>
          <w:rFonts w:cs="Arial"/>
        </w:rPr>
        <w:t xml:space="preserve"> her to another Aboriginal controlled organisation that assists victims of family violence. With Nayla’s consent, the midwife service approach</w:t>
      </w:r>
      <w:r w:rsidR="00DE39D8" w:rsidRPr="00D003AC">
        <w:rPr>
          <w:rFonts w:cs="Arial"/>
        </w:rPr>
        <w:t>es</w:t>
      </w:r>
      <w:r w:rsidRPr="00D003AC">
        <w:rPr>
          <w:rFonts w:cs="Arial"/>
        </w:rPr>
        <w:t xml:space="preserve"> the </w:t>
      </w:r>
      <w:r w:rsidR="00DE39D8" w:rsidRPr="00D003AC">
        <w:rPr>
          <w:rFonts w:cs="Arial"/>
        </w:rPr>
        <w:t xml:space="preserve">organisation </w:t>
      </w:r>
      <w:r w:rsidRPr="00D003AC">
        <w:rPr>
          <w:rFonts w:cs="Arial"/>
        </w:rPr>
        <w:t xml:space="preserve">to find out how they could work together to support Nayla. A set of protocols </w:t>
      </w:r>
      <w:r w:rsidR="00DE39D8" w:rsidRPr="00D003AC">
        <w:rPr>
          <w:rFonts w:cs="Arial"/>
        </w:rPr>
        <w:t xml:space="preserve">is </w:t>
      </w:r>
      <w:r w:rsidRPr="00D003AC">
        <w:rPr>
          <w:rFonts w:cs="Arial"/>
        </w:rPr>
        <w:t xml:space="preserve">negotiated to ensure Nayla is supported in her experience of family violence, while still attending pregnancy related appointments with the mainstream service. One protocol </w:t>
      </w:r>
      <w:r w:rsidR="00DE39D8" w:rsidRPr="00D003AC">
        <w:rPr>
          <w:rFonts w:cs="Arial"/>
        </w:rPr>
        <w:t xml:space="preserve">states </w:t>
      </w:r>
      <w:r w:rsidRPr="00D003AC">
        <w:rPr>
          <w:rFonts w:cs="Arial"/>
        </w:rPr>
        <w:t xml:space="preserve">that if her partner </w:t>
      </w:r>
      <w:r w:rsidR="00DE39D8" w:rsidRPr="00D003AC">
        <w:rPr>
          <w:rFonts w:cs="Arial"/>
        </w:rPr>
        <w:t xml:space="preserve">is </w:t>
      </w:r>
      <w:r w:rsidRPr="00D003AC">
        <w:rPr>
          <w:rFonts w:cs="Arial"/>
        </w:rPr>
        <w:t xml:space="preserve">to attend an appointment, </w:t>
      </w:r>
      <w:r w:rsidR="00DE39D8" w:rsidRPr="00D003AC">
        <w:rPr>
          <w:rFonts w:cs="Arial"/>
        </w:rPr>
        <w:t xml:space="preserve">Nayla </w:t>
      </w:r>
      <w:r w:rsidRPr="00D003AC">
        <w:rPr>
          <w:rFonts w:cs="Arial"/>
        </w:rPr>
        <w:t xml:space="preserve">could speak to a local Police Aboriginal Community Liaison Officer (ACLO), and police would intervene if necessary. </w:t>
      </w:r>
    </w:p>
    <w:p w14:paraId="4E91EE87" w14:textId="77777777" w:rsidR="00021C6D" w:rsidRPr="00D003AC" w:rsidRDefault="00021C6D" w:rsidP="00021C6D">
      <w:pPr>
        <w:pStyle w:val="VEOHRCBodytext"/>
        <w:rPr>
          <w:rFonts w:cs="Arial"/>
        </w:rPr>
      </w:pPr>
      <w:r w:rsidRPr="00D003AC">
        <w:rPr>
          <w:rFonts w:cs="Arial"/>
        </w:rPr>
        <w:t>At a future appointment, Nayla’s partner shows up. With Nayla’s consent, the midwife first calls the Police ACLO so that Nayla can speak with them. In this instance, it was not necessary for the police to intervene. This approach makes Nayla feel more safe and supported and helps her stay engaged with the mainstream service.</w:t>
      </w:r>
    </w:p>
    <w:p w14:paraId="4F789FC9" w14:textId="77777777" w:rsidR="00021C6D" w:rsidRPr="00D003AC" w:rsidRDefault="00021C6D" w:rsidP="003A642E">
      <w:pPr>
        <w:pStyle w:val="VEOHRCBodytext"/>
        <w:rPr>
          <w:rFonts w:cs="Arial"/>
        </w:rPr>
      </w:pPr>
      <w:r w:rsidRPr="00D003AC">
        <w:rPr>
          <w:rFonts w:cs="Arial"/>
        </w:rPr>
        <w:t>The midwifery service later seeks to establish a more genuine relationship with the ACCHO by entering into a memorandum of understanding to provide more tailored services for Aboriginal clients. The service also chooses to provide its staff with cross-cultural training to better understand Aboriginal culture and how to best serve Aboriginal clients.</w:t>
      </w:r>
    </w:p>
    <w:p w14:paraId="6196CDB1" w14:textId="77777777" w:rsidR="00021C6D" w:rsidRPr="00D003AC" w:rsidRDefault="006C0A64" w:rsidP="006C40F2">
      <w:pPr>
        <w:pStyle w:val="VEOHRCHeading3"/>
      </w:pPr>
      <w:r w:rsidRPr="00D003AC">
        <w:t>Questions</w:t>
      </w:r>
    </w:p>
    <w:p w14:paraId="715DD9D0" w14:textId="77777777" w:rsidR="00021C6D" w:rsidRPr="00D003AC" w:rsidRDefault="00021C6D" w:rsidP="00B9271C">
      <w:pPr>
        <w:pStyle w:val="VEOHRCNumberedlist"/>
        <w:numPr>
          <w:ilvl w:val="0"/>
          <w:numId w:val="46"/>
        </w:numPr>
        <w:rPr>
          <w:rFonts w:ascii="Arial" w:hAnsi="Arial" w:cs="Arial"/>
        </w:rPr>
      </w:pPr>
      <w:r w:rsidRPr="00D003AC">
        <w:rPr>
          <w:rFonts w:ascii="Arial" w:hAnsi="Arial" w:cs="Arial"/>
        </w:rPr>
        <w:t>How do Nayla’s specific cultural considerations change the nature and shape of the service provider’s Equal Opportunity Act obligations?</w:t>
      </w:r>
    </w:p>
    <w:p w14:paraId="3879EA96" w14:textId="77777777" w:rsidR="00021C6D" w:rsidRPr="00D003AC" w:rsidRDefault="00021C6D" w:rsidP="003A642E">
      <w:pPr>
        <w:pStyle w:val="VEOHRCNumberedlist"/>
        <w:rPr>
          <w:rFonts w:ascii="Arial" w:hAnsi="Arial" w:cs="Arial"/>
        </w:rPr>
      </w:pPr>
      <w:r w:rsidRPr="00D003AC">
        <w:rPr>
          <w:rFonts w:ascii="Arial" w:hAnsi="Arial" w:cs="Arial"/>
        </w:rPr>
        <w:t xml:space="preserve">What did the service do well to ensure Nayla’s cultural safety? </w:t>
      </w:r>
    </w:p>
    <w:p w14:paraId="3829573B" w14:textId="77777777" w:rsidR="00021C6D" w:rsidRPr="00D003AC" w:rsidRDefault="00021C6D" w:rsidP="003A642E">
      <w:pPr>
        <w:pStyle w:val="VEOHRCNumberedlist"/>
        <w:rPr>
          <w:rFonts w:ascii="Arial" w:hAnsi="Arial" w:cs="Arial"/>
        </w:rPr>
      </w:pPr>
      <w:r w:rsidRPr="00D003AC">
        <w:rPr>
          <w:rFonts w:ascii="Arial" w:hAnsi="Arial" w:cs="Arial"/>
        </w:rPr>
        <w:t>Describe the key elements of the preventative response taken to support Aboriginal clients in the future. What could be done better?</w:t>
      </w:r>
    </w:p>
    <w:p w14:paraId="25044B00" w14:textId="77777777" w:rsidR="00021C6D" w:rsidRPr="00D003AC" w:rsidRDefault="006C0A64" w:rsidP="006C40F2">
      <w:pPr>
        <w:pStyle w:val="VEOHRCHeading3"/>
      </w:pPr>
      <w:r w:rsidRPr="00D003AC">
        <w:t>Answers</w:t>
      </w:r>
    </w:p>
    <w:p w14:paraId="4E455236" w14:textId="77777777" w:rsidR="00BA4C46" w:rsidRDefault="00021C6D" w:rsidP="00B9271C">
      <w:pPr>
        <w:pStyle w:val="VEOHRCNumberedlist"/>
        <w:numPr>
          <w:ilvl w:val="0"/>
          <w:numId w:val="47"/>
        </w:numPr>
        <w:rPr>
          <w:rFonts w:ascii="Arial" w:hAnsi="Arial" w:cs="Arial"/>
        </w:rPr>
      </w:pPr>
      <w:r w:rsidRPr="00D003AC">
        <w:rPr>
          <w:rFonts w:ascii="Arial" w:hAnsi="Arial" w:cs="Arial"/>
        </w:rPr>
        <w:t xml:space="preserve">Under the Equal Opportunity Act Nayla has the right to receive services free from racial discrimination. The health service provider has an obligation to ensure Nayla is not subjected to racial discrimination, and to eliminate barriers that either amount to, or result in, racial discrimination against Aboriginal clients. </w:t>
      </w:r>
    </w:p>
    <w:p w14:paraId="30BE0D4D" w14:textId="546FC99E" w:rsidR="00021C6D" w:rsidRPr="00D003AC" w:rsidRDefault="003A642E" w:rsidP="00BA4C46">
      <w:pPr>
        <w:pStyle w:val="VEOHRCNumberedlist"/>
        <w:numPr>
          <w:ilvl w:val="0"/>
          <w:numId w:val="0"/>
        </w:numPr>
        <w:ind w:left="360"/>
        <w:rPr>
          <w:rFonts w:ascii="Arial" w:hAnsi="Arial" w:cs="Arial"/>
        </w:rPr>
      </w:pPr>
      <w:r w:rsidRPr="00D003AC">
        <w:rPr>
          <w:rFonts w:ascii="Arial" w:hAnsi="Arial" w:cs="Arial"/>
        </w:rPr>
        <w:br/>
      </w:r>
      <w:r w:rsidR="00021C6D" w:rsidRPr="00D003AC">
        <w:rPr>
          <w:rFonts w:ascii="Arial" w:hAnsi="Arial" w:cs="Arial"/>
        </w:rPr>
        <w:t xml:space="preserve">Where a service has trained staff to understand Aboriginal cultural identity, history, and experiences of trauma, they should be able to identify where their </w:t>
      </w:r>
      <w:r w:rsidR="00021C6D" w:rsidRPr="00D003AC">
        <w:rPr>
          <w:rFonts w:ascii="Arial" w:hAnsi="Arial" w:cs="Arial"/>
        </w:rPr>
        <w:lastRenderedPageBreak/>
        <w:t xml:space="preserve">services will need to be tailored to better support Aboriginal clients. When services are tailored and provided in a culturally safe environment, racial discrimination is less likely to occur. </w:t>
      </w:r>
    </w:p>
    <w:p w14:paraId="061115B3" w14:textId="7C5BD2C9" w:rsidR="00021C6D" w:rsidRPr="00D003AC" w:rsidRDefault="00021C6D" w:rsidP="003A642E">
      <w:pPr>
        <w:pStyle w:val="VEOHRCNumberedlist"/>
        <w:rPr>
          <w:rFonts w:ascii="Arial" w:hAnsi="Arial" w:cs="Arial"/>
        </w:rPr>
      </w:pPr>
      <w:r w:rsidRPr="00D003AC">
        <w:rPr>
          <w:rFonts w:ascii="Arial" w:hAnsi="Arial" w:cs="Arial"/>
        </w:rPr>
        <w:t>Things the service provider has done well for Nayla</w:t>
      </w:r>
      <w:r w:rsidR="00DE39D8" w:rsidRPr="00D003AC">
        <w:rPr>
          <w:rFonts w:ascii="Arial" w:hAnsi="Arial" w:cs="Arial"/>
        </w:rPr>
        <w:t xml:space="preserve"> include</w:t>
      </w:r>
      <w:r w:rsidRPr="00D003AC">
        <w:rPr>
          <w:rFonts w:ascii="Arial" w:hAnsi="Arial" w:cs="Arial"/>
        </w:rPr>
        <w:t>:</w:t>
      </w:r>
    </w:p>
    <w:p w14:paraId="587A1585" w14:textId="6673EA27" w:rsidR="00021C6D" w:rsidRPr="00D003AC" w:rsidRDefault="00DE39D8" w:rsidP="00B9271C">
      <w:pPr>
        <w:pStyle w:val="VEOHRCNumberedlist"/>
        <w:numPr>
          <w:ilvl w:val="0"/>
          <w:numId w:val="48"/>
        </w:numPr>
        <w:rPr>
          <w:rFonts w:ascii="Arial" w:hAnsi="Arial" w:cs="Arial"/>
        </w:rPr>
      </w:pPr>
      <w:r w:rsidRPr="00D003AC">
        <w:rPr>
          <w:rFonts w:ascii="Arial" w:hAnsi="Arial" w:cs="Arial"/>
        </w:rPr>
        <w:t>a</w:t>
      </w:r>
      <w:r w:rsidR="00021C6D" w:rsidRPr="00D003AC">
        <w:rPr>
          <w:rFonts w:ascii="Arial" w:hAnsi="Arial" w:cs="Arial"/>
        </w:rPr>
        <w:t>cknowledging that its service may not be culturally safe and working with Aboriginal controlled organisations to ensure services are appropriate</w:t>
      </w:r>
    </w:p>
    <w:p w14:paraId="5E987092" w14:textId="5591F9A9" w:rsidR="00021C6D" w:rsidRPr="00D003AC" w:rsidRDefault="00DE39D8" w:rsidP="00B9271C">
      <w:pPr>
        <w:pStyle w:val="VEOHRCNumberedlist"/>
        <w:numPr>
          <w:ilvl w:val="0"/>
          <w:numId w:val="48"/>
        </w:numPr>
        <w:rPr>
          <w:rFonts w:ascii="Arial" w:hAnsi="Arial" w:cs="Arial"/>
        </w:rPr>
      </w:pPr>
      <w:r w:rsidRPr="00D003AC">
        <w:rPr>
          <w:rFonts w:ascii="Arial" w:hAnsi="Arial" w:cs="Arial"/>
        </w:rPr>
        <w:t>e</w:t>
      </w:r>
      <w:r w:rsidR="00021C6D" w:rsidRPr="00D003AC">
        <w:rPr>
          <w:rFonts w:ascii="Arial" w:hAnsi="Arial" w:cs="Arial"/>
        </w:rPr>
        <w:t>mpowering Nayla to make choices regarding the services she used</w:t>
      </w:r>
      <w:r w:rsidRPr="00D003AC">
        <w:rPr>
          <w:rFonts w:ascii="Arial" w:hAnsi="Arial" w:cs="Arial"/>
        </w:rPr>
        <w:t xml:space="preserve"> </w:t>
      </w:r>
      <w:r w:rsidR="00021C6D" w:rsidRPr="00D003AC">
        <w:rPr>
          <w:rFonts w:ascii="Arial" w:hAnsi="Arial" w:cs="Arial"/>
        </w:rPr>
        <w:t>– mainstream health services for her pregnancy and gestational diabetes, and an Aboriginal controlled organisation to assist with the family violence situation. Aboriginal clients may be more willing to engage with services if they are Aboriginal specific, however the client should always be presented the option rather than an assumption being made</w:t>
      </w:r>
    </w:p>
    <w:p w14:paraId="19238867" w14:textId="5C23A800" w:rsidR="00021C6D" w:rsidRPr="00D003AC" w:rsidRDefault="00DE39D8" w:rsidP="00B9271C">
      <w:pPr>
        <w:pStyle w:val="VEOHRCNumberedlist"/>
        <w:numPr>
          <w:ilvl w:val="0"/>
          <w:numId w:val="48"/>
        </w:numPr>
        <w:rPr>
          <w:rFonts w:ascii="Arial" w:hAnsi="Arial" w:cs="Arial"/>
          <w:bCs/>
          <w:color w:val="000000"/>
          <w:sz w:val="22"/>
          <w:szCs w:val="22"/>
        </w:rPr>
      </w:pPr>
      <w:r w:rsidRPr="00D003AC">
        <w:rPr>
          <w:rFonts w:ascii="Arial" w:hAnsi="Arial" w:cs="Arial"/>
        </w:rPr>
        <w:t>d</w:t>
      </w:r>
      <w:r w:rsidR="00021C6D" w:rsidRPr="00D003AC">
        <w:rPr>
          <w:rFonts w:ascii="Arial" w:hAnsi="Arial" w:cs="Arial"/>
        </w:rPr>
        <w:t>eveloping protocols for dealing with Nayla’s partner in a way that was culturally safe for Nayla, including respecting Nayla’s desires</w:t>
      </w:r>
      <w:r w:rsidR="00021C6D" w:rsidRPr="00D003AC">
        <w:rPr>
          <w:rFonts w:ascii="Arial" w:hAnsi="Arial" w:cs="Arial"/>
          <w:bCs/>
          <w:color w:val="000000"/>
          <w:sz w:val="22"/>
          <w:szCs w:val="22"/>
        </w:rPr>
        <w:t xml:space="preserve">. </w:t>
      </w:r>
    </w:p>
    <w:p w14:paraId="03349876" w14:textId="1E791484" w:rsidR="00021C6D" w:rsidRPr="00D003AC" w:rsidRDefault="00021C6D" w:rsidP="00DB4665">
      <w:pPr>
        <w:pStyle w:val="VEOHRCNumberedlist"/>
        <w:rPr>
          <w:rFonts w:ascii="Arial" w:hAnsi="Arial" w:cs="Arial"/>
        </w:rPr>
      </w:pPr>
      <w:r w:rsidRPr="00D003AC">
        <w:rPr>
          <w:rFonts w:ascii="Arial" w:hAnsi="Arial" w:cs="Arial"/>
        </w:rPr>
        <w:t>Key elements of the preventative response at a systemic level</w:t>
      </w:r>
      <w:r w:rsidR="00DE39D8" w:rsidRPr="00D003AC">
        <w:rPr>
          <w:rFonts w:ascii="Arial" w:hAnsi="Arial" w:cs="Arial"/>
        </w:rPr>
        <w:t xml:space="preserve"> include</w:t>
      </w:r>
      <w:r w:rsidRPr="00D003AC">
        <w:rPr>
          <w:rFonts w:ascii="Arial" w:hAnsi="Arial" w:cs="Arial"/>
        </w:rPr>
        <w:t>:</w:t>
      </w:r>
    </w:p>
    <w:p w14:paraId="13C98D75" w14:textId="5E871390" w:rsidR="00021C6D" w:rsidRPr="00D003AC" w:rsidRDefault="00DE39D8" w:rsidP="00B9271C">
      <w:pPr>
        <w:pStyle w:val="VEOHRCNumberedlist"/>
        <w:numPr>
          <w:ilvl w:val="0"/>
          <w:numId w:val="49"/>
        </w:numPr>
        <w:rPr>
          <w:rFonts w:ascii="Arial" w:hAnsi="Arial" w:cs="Arial"/>
        </w:rPr>
      </w:pPr>
      <w:r w:rsidRPr="00D003AC">
        <w:rPr>
          <w:rFonts w:ascii="Arial" w:hAnsi="Arial" w:cs="Arial"/>
        </w:rPr>
        <w:t>d</w:t>
      </w:r>
      <w:r w:rsidR="00021C6D" w:rsidRPr="00D003AC">
        <w:rPr>
          <w:rFonts w:ascii="Arial" w:hAnsi="Arial" w:cs="Arial"/>
        </w:rPr>
        <w:t>eveloping an ongoing relationship with the ACCHO to ensure better referrals and support for Aboriginal clients in the future</w:t>
      </w:r>
    </w:p>
    <w:p w14:paraId="364489E3" w14:textId="7F066662" w:rsidR="00021C6D" w:rsidRPr="00D003AC" w:rsidRDefault="00DE39D8" w:rsidP="00B9271C">
      <w:pPr>
        <w:pStyle w:val="VEOHRCNumberedlist"/>
        <w:numPr>
          <w:ilvl w:val="0"/>
          <w:numId w:val="49"/>
        </w:numPr>
        <w:rPr>
          <w:rFonts w:ascii="Arial" w:hAnsi="Arial" w:cs="Arial"/>
        </w:rPr>
      </w:pPr>
      <w:r w:rsidRPr="00D003AC">
        <w:rPr>
          <w:rFonts w:ascii="Arial" w:hAnsi="Arial" w:cs="Arial"/>
        </w:rPr>
        <w:t>c</w:t>
      </w:r>
      <w:r w:rsidR="00021C6D" w:rsidRPr="00D003AC">
        <w:rPr>
          <w:rFonts w:ascii="Arial" w:hAnsi="Arial" w:cs="Arial"/>
        </w:rPr>
        <w:t>ross-cultural training for staff.</w:t>
      </w:r>
    </w:p>
    <w:p w14:paraId="7E6AA5C6" w14:textId="7A30F11F" w:rsidR="00021C6D" w:rsidRPr="00D003AC" w:rsidRDefault="00021C6D" w:rsidP="00DB4665">
      <w:pPr>
        <w:pStyle w:val="VEOHRCNumberedlist"/>
        <w:numPr>
          <w:ilvl w:val="0"/>
          <w:numId w:val="0"/>
        </w:numPr>
        <w:ind w:left="360"/>
        <w:rPr>
          <w:rFonts w:ascii="Arial" w:hAnsi="Arial" w:cs="Arial"/>
        </w:rPr>
      </w:pPr>
      <w:r w:rsidRPr="00D003AC">
        <w:rPr>
          <w:rFonts w:ascii="Arial" w:hAnsi="Arial" w:cs="Arial"/>
        </w:rPr>
        <w:t>Other elements that could be undertaken</w:t>
      </w:r>
      <w:r w:rsidR="00DE39D8" w:rsidRPr="00D003AC">
        <w:rPr>
          <w:rFonts w:ascii="Arial" w:hAnsi="Arial" w:cs="Arial"/>
        </w:rPr>
        <w:t xml:space="preserve"> include</w:t>
      </w:r>
      <w:r w:rsidRPr="00D003AC">
        <w:rPr>
          <w:rFonts w:ascii="Arial" w:hAnsi="Arial" w:cs="Arial"/>
        </w:rPr>
        <w:t>:</w:t>
      </w:r>
    </w:p>
    <w:p w14:paraId="7B3F87B7" w14:textId="3D886C00" w:rsidR="00DE39D8" w:rsidRPr="00D003AC" w:rsidRDefault="00DE39D8" w:rsidP="00B9271C">
      <w:pPr>
        <w:pStyle w:val="VEOHRCNumberedlist"/>
        <w:numPr>
          <w:ilvl w:val="0"/>
          <w:numId w:val="50"/>
        </w:numPr>
        <w:rPr>
          <w:rFonts w:ascii="Arial" w:hAnsi="Arial" w:cs="Arial"/>
          <w:bCs/>
          <w:color w:val="000000"/>
          <w:sz w:val="22"/>
          <w:szCs w:val="22"/>
        </w:rPr>
      </w:pPr>
      <w:r w:rsidRPr="00D003AC">
        <w:rPr>
          <w:rFonts w:ascii="Arial" w:hAnsi="Arial" w:cs="Arial"/>
        </w:rPr>
        <w:t>t</w:t>
      </w:r>
      <w:r w:rsidR="00021C6D" w:rsidRPr="00D003AC">
        <w:rPr>
          <w:rFonts w:ascii="Arial" w:hAnsi="Arial" w:cs="Arial"/>
        </w:rPr>
        <w:t>he</w:t>
      </w:r>
      <w:r w:rsidR="00021C6D" w:rsidRPr="00D003AC">
        <w:rPr>
          <w:rFonts w:ascii="Arial" w:hAnsi="Arial" w:cs="Arial"/>
          <w:bCs/>
          <w:color w:val="000000"/>
          <w:sz w:val="22"/>
          <w:szCs w:val="22"/>
        </w:rPr>
        <w:t xml:space="preserve"> </w:t>
      </w:r>
      <w:r w:rsidR="00021C6D" w:rsidRPr="00D003AC">
        <w:rPr>
          <w:rFonts w:ascii="Arial" w:hAnsi="Arial" w:cs="Arial"/>
        </w:rPr>
        <w:t>service consider</w:t>
      </w:r>
      <w:r w:rsidRPr="00D003AC">
        <w:rPr>
          <w:rFonts w:ascii="Arial" w:hAnsi="Arial" w:cs="Arial"/>
        </w:rPr>
        <w:t>ing</w:t>
      </w:r>
      <w:r w:rsidR="00021C6D" w:rsidRPr="00D003AC">
        <w:rPr>
          <w:rFonts w:ascii="Arial" w:hAnsi="Arial" w:cs="Arial"/>
        </w:rPr>
        <w:t xml:space="preserve"> employing more Aboriginal people within </w:t>
      </w:r>
      <w:r w:rsidRPr="00D003AC">
        <w:rPr>
          <w:rFonts w:ascii="Arial" w:hAnsi="Arial" w:cs="Arial"/>
        </w:rPr>
        <w:t xml:space="preserve">its </w:t>
      </w:r>
      <w:r w:rsidR="00021C6D" w:rsidRPr="00D003AC">
        <w:rPr>
          <w:rFonts w:ascii="Arial" w:hAnsi="Arial" w:cs="Arial"/>
        </w:rPr>
        <w:t xml:space="preserve">own organisation, by encouraging Aboriginal people to apply for roles advertised, or, if suitable, in a dedicated Aboriginal role. Such a role could be as an Aboriginal Liaison Officer to further support Aboriginal clients. </w:t>
      </w:r>
    </w:p>
    <w:p w14:paraId="5C6694BD" w14:textId="1E88AC95" w:rsidR="00021C6D" w:rsidRPr="00D003AC" w:rsidRDefault="00021C6D" w:rsidP="00B9271C">
      <w:pPr>
        <w:pStyle w:val="VEOHRCNumberedlist"/>
        <w:numPr>
          <w:ilvl w:val="0"/>
          <w:numId w:val="50"/>
        </w:numPr>
        <w:rPr>
          <w:rFonts w:ascii="Arial" w:hAnsi="Arial" w:cs="Arial"/>
          <w:bCs/>
          <w:color w:val="000000"/>
          <w:sz w:val="22"/>
          <w:szCs w:val="22"/>
        </w:rPr>
      </w:pPr>
      <w:r w:rsidRPr="00D003AC">
        <w:rPr>
          <w:rFonts w:ascii="Arial" w:hAnsi="Arial" w:cs="Arial"/>
        </w:rPr>
        <w:t>The service undertak</w:t>
      </w:r>
      <w:r w:rsidR="00ED32A5" w:rsidRPr="00D003AC">
        <w:rPr>
          <w:rFonts w:ascii="Arial" w:hAnsi="Arial" w:cs="Arial"/>
        </w:rPr>
        <w:t>ing</w:t>
      </w:r>
      <w:r w:rsidRPr="00D003AC">
        <w:rPr>
          <w:rFonts w:ascii="Arial" w:hAnsi="Arial" w:cs="Arial"/>
        </w:rPr>
        <w:t xml:space="preserve"> an organisational scan to find other areas to improve and embed cultural safety, such as in relation to attitudes by leadership towards supporting Aboriginal clients, as well as incorporating diversity and equal opportunity in strategic organisational documents</w:t>
      </w:r>
      <w:r w:rsidRPr="00D003AC">
        <w:rPr>
          <w:rFonts w:ascii="Arial" w:hAnsi="Arial" w:cs="Arial"/>
          <w:bCs/>
          <w:color w:val="000000"/>
          <w:sz w:val="22"/>
          <w:szCs w:val="22"/>
        </w:rPr>
        <w:t>.</w:t>
      </w:r>
    </w:p>
    <w:p w14:paraId="66650195" w14:textId="5172301A" w:rsidR="00021C6D" w:rsidRPr="00D003AC" w:rsidRDefault="00021C6D" w:rsidP="00DB4665">
      <w:pPr>
        <w:pStyle w:val="VEOHRCBodytext"/>
        <w:rPr>
          <w:rFonts w:cs="Arial"/>
        </w:rPr>
      </w:pPr>
      <w:r w:rsidRPr="00D003AC">
        <w:rPr>
          <w:rFonts w:cs="Arial"/>
        </w:rPr>
        <w:t xml:space="preserve">See </w:t>
      </w:r>
      <w:r w:rsidR="00583BF4" w:rsidRPr="00D003AC">
        <w:rPr>
          <w:rFonts w:cs="Arial"/>
        </w:rPr>
        <w:t xml:space="preserve">part </w:t>
      </w:r>
      <w:r w:rsidRPr="00D003AC">
        <w:rPr>
          <w:rFonts w:cs="Arial"/>
        </w:rPr>
        <w:t>3</w:t>
      </w:r>
      <w:r w:rsidR="00914014" w:rsidRPr="00D003AC">
        <w:rPr>
          <w:rFonts w:cs="Arial"/>
        </w:rPr>
        <w:t xml:space="preserve"> </w:t>
      </w:r>
      <w:r w:rsidRPr="00D003AC">
        <w:rPr>
          <w:rFonts w:cs="Arial"/>
        </w:rPr>
        <w:t xml:space="preserve">of the </w:t>
      </w:r>
      <w:r w:rsidR="004B1E0A" w:rsidRPr="00D003AC">
        <w:rPr>
          <w:rFonts w:cs="Arial"/>
        </w:rPr>
        <w:t>Guideline</w:t>
      </w:r>
      <w:r w:rsidRPr="00D003AC">
        <w:rPr>
          <w:rFonts w:cs="Arial"/>
        </w:rPr>
        <w:t xml:space="preserve"> for information on obligations of service providers to not discriminate. </w:t>
      </w:r>
    </w:p>
    <w:p w14:paraId="4BFA92AF" w14:textId="76D8003E" w:rsidR="00021C6D" w:rsidRPr="00D003AC" w:rsidRDefault="00021C6D" w:rsidP="00DB4665">
      <w:pPr>
        <w:pStyle w:val="VEOHRCBodytext"/>
        <w:rPr>
          <w:rFonts w:cs="Arial"/>
          <w:bCs/>
        </w:rPr>
      </w:pPr>
      <w:r w:rsidRPr="00D003AC">
        <w:rPr>
          <w:rFonts w:cs="Arial"/>
        </w:rPr>
        <w:t xml:space="preserve">Also see </w:t>
      </w:r>
      <w:r w:rsidR="00914014" w:rsidRPr="00D003AC">
        <w:rPr>
          <w:rFonts w:cs="Arial"/>
        </w:rPr>
        <w:t xml:space="preserve">pages 19–21 </w:t>
      </w:r>
      <w:r w:rsidRPr="00D003AC">
        <w:rPr>
          <w:rFonts w:cs="Arial"/>
        </w:rPr>
        <w:t>in relation to service provider’s obligations to prevent discrimination from occurring as far as reasonably practicable, and pages 25</w:t>
      </w:r>
      <w:r w:rsidR="00914014" w:rsidRPr="00D003AC">
        <w:rPr>
          <w:rFonts w:cs="Arial"/>
        </w:rPr>
        <w:t xml:space="preserve">–6 </w:t>
      </w:r>
      <w:r w:rsidRPr="00D003AC">
        <w:rPr>
          <w:rFonts w:cs="Arial"/>
        </w:rPr>
        <w:t>for providing a culturally safe service for Aboriginal clients.</w:t>
      </w:r>
    </w:p>
    <w:p w14:paraId="66DA3071" w14:textId="77777777" w:rsidR="00021C6D" w:rsidRPr="00D003AC" w:rsidRDefault="00021C6D" w:rsidP="006C40F2">
      <w:pPr>
        <w:pStyle w:val="VEOHRCHeading2"/>
      </w:pPr>
      <w:r w:rsidRPr="00D003AC">
        <w:t>Anna – Transgender youth and homelessness services providers</w:t>
      </w:r>
    </w:p>
    <w:p w14:paraId="5B815C54" w14:textId="0799618C" w:rsidR="00021C6D" w:rsidRPr="00D003AC" w:rsidRDefault="00021C6D" w:rsidP="00021C6D">
      <w:pPr>
        <w:pStyle w:val="VEOHRCBodytext"/>
        <w:rPr>
          <w:rFonts w:cs="Arial"/>
        </w:rPr>
      </w:pPr>
      <w:r w:rsidRPr="00D003AC">
        <w:rPr>
          <w:rFonts w:cs="Arial"/>
        </w:rPr>
        <w:t>Anna is a 17</w:t>
      </w:r>
      <w:r w:rsidR="00914014" w:rsidRPr="00D003AC">
        <w:rPr>
          <w:rFonts w:cs="Arial"/>
        </w:rPr>
        <w:t>-</w:t>
      </w:r>
      <w:r w:rsidRPr="00D003AC">
        <w:rPr>
          <w:rFonts w:cs="Arial"/>
        </w:rPr>
        <w:t>year</w:t>
      </w:r>
      <w:r w:rsidR="00914014" w:rsidRPr="00D003AC">
        <w:rPr>
          <w:rFonts w:cs="Arial"/>
        </w:rPr>
        <w:t>-</w:t>
      </w:r>
      <w:r w:rsidRPr="00D003AC">
        <w:rPr>
          <w:rFonts w:cs="Arial"/>
        </w:rPr>
        <w:t>old transwoman who was referred to a youth homelessness service by a rough sleeper outreach team. Anna has experienced ongoing family violence from her father and brother because of her gender identity. She has been bullied and isolated at school and quickly ends up rough sleeping after staying a few nights at a backpackers.</w:t>
      </w:r>
    </w:p>
    <w:p w14:paraId="0CBFF755" w14:textId="223FEAD0" w:rsidR="00021C6D" w:rsidRPr="00D003AC" w:rsidRDefault="00021C6D" w:rsidP="00DB4665">
      <w:pPr>
        <w:pStyle w:val="VEOHRCBodytext"/>
        <w:rPr>
          <w:rFonts w:cs="Arial"/>
          <w:bCs/>
          <w:color w:val="000000"/>
          <w:sz w:val="22"/>
          <w:szCs w:val="22"/>
        </w:rPr>
      </w:pPr>
      <w:r w:rsidRPr="00D003AC">
        <w:rPr>
          <w:rFonts w:cs="Arial"/>
        </w:rPr>
        <w:t xml:space="preserve">The youth homelessness service has achieved Rainbow Tick accreditation and as part of that had developed an intake and assessment form </w:t>
      </w:r>
      <w:r w:rsidR="00914014" w:rsidRPr="00D003AC">
        <w:rPr>
          <w:rFonts w:cs="Arial"/>
        </w:rPr>
        <w:t xml:space="preserve">that </w:t>
      </w:r>
      <w:r w:rsidRPr="00D003AC">
        <w:rPr>
          <w:rFonts w:cs="Arial"/>
        </w:rPr>
        <w:t>includes the following statement:</w:t>
      </w:r>
    </w:p>
    <w:p w14:paraId="3B80322C" w14:textId="77777777" w:rsidR="00021C6D" w:rsidRPr="00D003AC" w:rsidRDefault="00021C6D" w:rsidP="00DB4665">
      <w:pPr>
        <w:pStyle w:val="VEOHRCQuotation"/>
        <w:rPr>
          <w:rFonts w:ascii="Arial" w:hAnsi="Arial"/>
          <w:bCs/>
          <w:color w:val="000000"/>
        </w:rPr>
      </w:pPr>
      <w:r w:rsidRPr="00D003AC">
        <w:rPr>
          <w:rFonts w:ascii="Arial" w:hAnsi="Arial"/>
        </w:rPr>
        <w:t xml:space="preserve">At our service we celebrate diversity by providing a range of activities and putting our young people in contact with a range of groups and networks. Some young people are lesbian, gay, queer, bisexual or just unsure. Some young people are transgender or intersex. If you choose to share this type of information with us it will help us to refer you to </w:t>
      </w:r>
      <w:r w:rsidRPr="00D003AC">
        <w:rPr>
          <w:rFonts w:ascii="Arial" w:hAnsi="Arial"/>
        </w:rPr>
        <w:lastRenderedPageBreak/>
        <w:t>services, activities, groups and networks of other young LGBTI people. Of course any information you share is confidential.</w:t>
      </w:r>
    </w:p>
    <w:p w14:paraId="4011A7F6" w14:textId="77777777" w:rsidR="00021C6D" w:rsidRPr="00D003AC" w:rsidRDefault="00021C6D" w:rsidP="00021C6D">
      <w:pPr>
        <w:pStyle w:val="VEOHRCBodytext"/>
        <w:rPr>
          <w:rFonts w:cs="Arial"/>
        </w:rPr>
      </w:pPr>
      <w:r w:rsidRPr="00D003AC">
        <w:rPr>
          <w:rFonts w:cs="Arial"/>
        </w:rPr>
        <w:t>Anna still doesn’t feel comfortable disclosing her gender identity because of her past experiences, so provides a different name at intake. She is also worried that other young people in the service might bully her even if staff are supportive.</w:t>
      </w:r>
    </w:p>
    <w:p w14:paraId="00656A61" w14:textId="091FF4D3" w:rsidR="00021C6D" w:rsidRPr="00D003AC" w:rsidRDefault="00021C6D" w:rsidP="00021C6D">
      <w:pPr>
        <w:pStyle w:val="VEOHRCBodytext"/>
        <w:rPr>
          <w:rFonts w:cs="Arial"/>
        </w:rPr>
      </w:pPr>
      <w:r w:rsidRPr="00D003AC">
        <w:rPr>
          <w:rFonts w:cs="Arial"/>
        </w:rPr>
        <w:t>After a few days at the service Anna notices a number of things suggesting the service is LGBTI friendly. A statement of rights and responsibilities for residents includes information about discrimination against LGBTI communities and how to make a complaint. The house rules state that bullying or discrimination against LGBTI people will not be tolerated and can result in eviction. Anna also notices posters about LGBTI events and photos of staff and residents from the refuge attending Pride March.</w:t>
      </w:r>
    </w:p>
    <w:p w14:paraId="4DAEAED4" w14:textId="77777777" w:rsidR="00021C6D" w:rsidRPr="00D003AC" w:rsidRDefault="00021C6D" w:rsidP="006C40F2">
      <w:pPr>
        <w:pStyle w:val="VEOHRCHeading3"/>
      </w:pPr>
      <w:r w:rsidRPr="00D003AC">
        <w:t>Identifying and discussing gender identity</w:t>
      </w:r>
    </w:p>
    <w:p w14:paraId="4175DF92" w14:textId="0E5D37DB" w:rsidR="00021C6D" w:rsidRPr="00D003AC" w:rsidRDefault="00021C6D" w:rsidP="00021C6D">
      <w:pPr>
        <w:pStyle w:val="VEOHRCBodytext"/>
        <w:rPr>
          <w:rFonts w:cs="Arial"/>
        </w:rPr>
      </w:pPr>
      <w:r w:rsidRPr="00D003AC">
        <w:rPr>
          <w:rFonts w:cs="Arial"/>
        </w:rPr>
        <w:t xml:space="preserve">Anna decides to disclose her name and gender identity to her case worker, Gemma. Gemma responds positively and they discuss how to communicate this to other staff and residents. Gemma states which pronouns she </w:t>
      </w:r>
      <w:r w:rsidR="00914014" w:rsidRPr="00D003AC">
        <w:rPr>
          <w:rFonts w:cs="Arial"/>
        </w:rPr>
        <w:t xml:space="preserve">herself </w:t>
      </w:r>
      <w:r w:rsidRPr="00D003AC">
        <w:rPr>
          <w:rFonts w:cs="Arial"/>
        </w:rPr>
        <w:t xml:space="preserve">uses and then asks Anna which pronouns she uses. Together Gemma and Anna agree to an approach for informing other staff and existing residents about Anna’s gender identity. </w:t>
      </w:r>
    </w:p>
    <w:p w14:paraId="620EC31F" w14:textId="77777777" w:rsidR="00021C6D" w:rsidRPr="00D003AC" w:rsidRDefault="00021C6D" w:rsidP="006C40F2">
      <w:pPr>
        <w:pStyle w:val="VEOHRCHeading3"/>
      </w:pPr>
      <w:r w:rsidRPr="00D003AC">
        <w:t xml:space="preserve">Working with other services to provide holistic support </w:t>
      </w:r>
    </w:p>
    <w:p w14:paraId="6B60695B" w14:textId="293497B7" w:rsidR="00021C6D" w:rsidRPr="00D003AC" w:rsidRDefault="00021C6D" w:rsidP="00DB4665">
      <w:pPr>
        <w:pStyle w:val="VEOHRCBodytext"/>
        <w:rPr>
          <w:rFonts w:cs="Arial"/>
        </w:rPr>
      </w:pPr>
      <w:r w:rsidRPr="00D003AC">
        <w:rPr>
          <w:rFonts w:cs="Arial"/>
        </w:rPr>
        <w:t>The refuge has protocols in place for referring residents to services. With Anna’s consent, the refuge links Anna to a specialist health service providing health and other support to trans and gender diverse people</w:t>
      </w:r>
      <w:r w:rsidR="00914014" w:rsidRPr="00D003AC">
        <w:rPr>
          <w:rFonts w:cs="Arial"/>
        </w:rPr>
        <w:t>,</w:t>
      </w:r>
      <w:r w:rsidRPr="00D003AC">
        <w:rPr>
          <w:rFonts w:cs="Arial"/>
        </w:rPr>
        <w:t xml:space="preserve"> including peer support programs and social events. Anna wants to return to her studies, so Gemma provides her with information and advice about education providers with a good record of working positively with young trans and gender diverse people.</w:t>
      </w:r>
    </w:p>
    <w:p w14:paraId="6CB6B3E1" w14:textId="77777777" w:rsidR="00021C6D" w:rsidRPr="00D003AC" w:rsidRDefault="006C0A64" w:rsidP="006C40F2">
      <w:pPr>
        <w:pStyle w:val="VEOHRCHeading3"/>
      </w:pPr>
      <w:r w:rsidRPr="00D003AC">
        <w:t>Questions</w:t>
      </w:r>
    </w:p>
    <w:p w14:paraId="381FA744" w14:textId="77777777" w:rsidR="00021C6D" w:rsidRPr="00D003AC" w:rsidRDefault="00021C6D" w:rsidP="00B9271C">
      <w:pPr>
        <w:pStyle w:val="VEOHRCNumberedlist"/>
        <w:numPr>
          <w:ilvl w:val="0"/>
          <w:numId w:val="51"/>
        </w:numPr>
        <w:rPr>
          <w:rFonts w:ascii="Arial" w:hAnsi="Arial" w:cs="Arial"/>
        </w:rPr>
      </w:pPr>
      <w:r w:rsidRPr="00D003AC">
        <w:rPr>
          <w:rFonts w:ascii="Arial" w:hAnsi="Arial" w:cs="Arial"/>
        </w:rPr>
        <w:t>At the time Anna discloses to the refuge that she is transgender, what are their legal obligations and what information can they lawfully ask from her?</w:t>
      </w:r>
    </w:p>
    <w:p w14:paraId="31609E2A" w14:textId="77777777" w:rsidR="00021C6D" w:rsidRPr="00D003AC" w:rsidRDefault="00021C6D" w:rsidP="00DB4665">
      <w:pPr>
        <w:pStyle w:val="VEOHRCNumberedlist"/>
        <w:rPr>
          <w:rFonts w:ascii="Arial" w:hAnsi="Arial" w:cs="Arial"/>
        </w:rPr>
      </w:pPr>
      <w:r w:rsidRPr="00D003AC">
        <w:rPr>
          <w:rFonts w:ascii="Arial" w:hAnsi="Arial" w:cs="Arial"/>
        </w:rPr>
        <w:t>Identify the elements of good practice used by the service provider to ensure Anna’s safety and provide a non-discriminatory service.</w:t>
      </w:r>
    </w:p>
    <w:p w14:paraId="62A08F84" w14:textId="77777777" w:rsidR="00021C6D" w:rsidRPr="00D003AC" w:rsidRDefault="00021C6D" w:rsidP="00DB4665">
      <w:pPr>
        <w:pStyle w:val="VEOHRCNumberedlist"/>
        <w:rPr>
          <w:rFonts w:ascii="Arial" w:hAnsi="Arial" w:cs="Arial"/>
        </w:rPr>
      </w:pPr>
      <w:r w:rsidRPr="00D003AC">
        <w:rPr>
          <w:rFonts w:ascii="Arial" w:hAnsi="Arial" w:cs="Arial"/>
        </w:rPr>
        <w:t xml:space="preserve">What other changes to practice or processes could the service provider embed, to ensure that transgender people feel safe using the service in future? </w:t>
      </w:r>
    </w:p>
    <w:p w14:paraId="79AED5D5" w14:textId="434E5007" w:rsidR="00FF5A14" w:rsidRPr="00FF5A14" w:rsidRDefault="006C0A64" w:rsidP="00FF5A14">
      <w:pPr>
        <w:pStyle w:val="VEOHRCHeading3"/>
      </w:pPr>
      <w:r w:rsidRPr="00D003AC">
        <w:t>Answers</w:t>
      </w:r>
    </w:p>
    <w:p w14:paraId="3F1437C1" w14:textId="77777777" w:rsidR="00FF5A14" w:rsidRDefault="00021C6D" w:rsidP="00FF5A14">
      <w:pPr>
        <w:pStyle w:val="VEOHRCNumberedlist"/>
        <w:numPr>
          <w:ilvl w:val="0"/>
          <w:numId w:val="52"/>
        </w:numPr>
        <w:rPr>
          <w:rFonts w:ascii="Arial" w:hAnsi="Arial" w:cs="Arial"/>
        </w:rPr>
      </w:pPr>
      <w:r w:rsidRPr="00D003AC">
        <w:rPr>
          <w:rFonts w:ascii="Arial" w:hAnsi="Arial" w:cs="Arial"/>
        </w:rPr>
        <w:t>As a service provider, the refuge must not discriminate against Anna unless an exception or exemption from the Equal Opportunity Act applies (See</w:t>
      </w:r>
      <w:r w:rsidRPr="00D003AC">
        <w:rPr>
          <w:rFonts w:ascii="Arial" w:hAnsi="Arial" w:cs="Arial"/>
          <w:i/>
        </w:rPr>
        <w:t xml:space="preserve"> Discr</w:t>
      </w:r>
      <w:r w:rsidR="00481CB9" w:rsidRPr="00D003AC">
        <w:rPr>
          <w:rFonts w:ascii="Arial" w:hAnsi="Arial" w:cs="Arial"/>
          <w:i/>
        </w:rPr>
        <w:t xml:space="preserve">imination by service providers </w:t>
      </w:r>
      <w:r w:rsidR="00481CB9" w:rsidRPr="00D003AC">
        <w:rPr>
          <w:rFonts w:ascii="Arial" w:hAnsi="Arial" w:cs="Arial"/>
        </w:rPr>
        <w:t>on page 6,</w:t>
      </w:r>
      <w:r w:rsidR="00481CB9" w:rsidRPr="00D003AC">
        <w:rPr>
          <w:rFonts w:ascii="Arial" w:hAnsi="Arial" w:cs="Arial"/>
          <w:i/>
        </w:rPr>
        <w:t xml:space="preserve"> </w:t>
      </w:r>
      <w:r w:rsidRPr="00D003AC">
        <w:rPr>
          <w:rFonts w:ascii="Arial" w:hAnsi="Arial" w:cs="Arial"/>
          <w:i/>
        </w:rPr>
        <w:t>Discrimin</w:t>
      </w:r>
      <w:r w:rsidR="00481CB9" w:rsidRPr="00D003AC">
        <w:rPr>
          <w:rFonts w:ascii="Arial" w:hAnsi="Arial" w:cs="Arial"/>
          <w:i/>
        </w:rPr>
        <w:t xml:space="preserve">ation by accommodation providers </w:t>
      </w:r>
      <w:r w:rsidR="00481CB9" w:rsidRPr="00D003AC">
        <w:rPr>
          <w:rFonts w:ascii="Arial" w:hAnsi="Arial" w:cs="Arial"/>
        </w:rPr>
        <w:t>on page 8</w:t>
      </w:r>
      <w:r w:rsidRPr="00D003AC">
        <w:rPr>
          <w:rFonts w:ascii="Arial" w:hAnsi="Arial" w:cs="Arial"/>
          <w:i/>
        </w:rPr>
        <w:t xml:space="preserve"> </w:t>
      </w:r>
      <w:r w:rsidRPr="00D003AC">
        <w:rPr>
          <w:rFonts w:ascii="Arial" w:hAnsi="Arial" w:cs="Arial"/>
        </w:rPr>
        <w:t>and</w:t>
      </w:r>
      <w:r w:rsidRPr="00D003AC">
        <w:rPr>
          <w:rFonts w:ascii="Arial" w:hAnsi="Arial" w:cs="Arial"/>
          <w:i/>
        </w:rPr>
        <w:t xml:space="preserve"> </w:t>
      </w:r>
      <w:r w:rsidR="00481CB9" w:rsidRPr="00D003AC">
        <w:rPr>
          <w:rFonts w:ascii="Arial" w:hAnsi="Arial" w:cs="Arial"/>
          <w:i/>
        </w:rPr>
        <w:t xml:space="preserve">Is discrimination always against the law? </w:t>
      </w:r>
      <w:r w:rsidR="00481CB9" w:rsidRPr="00D003AC">
        <w:rPr>
          <w:rFonts w:ascii="Arial" w:hAnsi="Arial" w:cs="Arial"/>
        </w:rPr>
        <w:t xml:space="preserve">on </w:t>
      </w:r>
      <w:r w:rsidR="00914014" w:rsidRPr="00D003AC">
        <w:rPr>
          <w:rFonts w:ascii="Arial" w:hAnsi="Arial" w:cs="Arial"/>
        </w:rPr>
        <w:t>pages 14–8</w:t>
      </w:r>
      <w:r w:rsidR="00FF5A14">
        <w:rPr>
          <w:rFonts w:ascii="Arial" w:hAnsi="Arial" w:cs="Arial"/>
        </w:rPr>
        <w:t>)</w:t>
      </w:r>
    </w:p>
    <w:p w14:paraId="1D63CA85" w14:textId="05ABC42E" w:rsidR="00FF5A14" w:rsidRPr="00FF5A14" w:rsidRDefault="00021C6D" w:rsidP="00FF5A14">
      <w:pPr>
        <w:pStyle w:val="VEOHRCNumberedlist"/>
        <w:numPr>
          <w:ilvl w:val="0"/>
          <w:numId w:val="0"/>
        </w:numPr>
        <w:ind w:left="360"/>
        <w:rPr>
          <w:rFonts w:ascii="Arial" w:hAnsi="Arial" w:cs="Arial"/>
        </w:rPr>
      </w:pPr>
      <w:r w:rsidRPr="00FF5A14">
        <w:rPr>
          <w:rFonts w:ascii="Arial" w:hAnsi="Arial" w:cs="Arial"/>
        </w:rPr>
        <w:t xml:space="preserve">It is against the law to request information from a person that could be used to discriminate against them, unless the organisation can show the information is reasonably required for a legitimate non-discriminatory purpose (see </w:t>
      </w:r>
      <w:r w:rsidRPr="00FF5A14">
        <w:rPr>
          <w:rFonts w:ascii="Arial" w:hAnsi="Arial" w:cs="Arial"/>
          <w:i/>
        </w:rPr>
        <w:t>Requesting information</w:t>
      </w:r>
      <w:r w:rsidR="00481CB9" w:rsidRPr="00FF5A14">
        <w:rPr>
          <w:rFonts w:ascii="Arial" w:hAnsi="Arial" w:cs="Arial"/>
        </w:rPr>
        <w:t xml:space="preserve"> on page 13</w:t>
      </w:r>
      <w:r w:rsidRPr="00FF5A14">
        <w:rPr>
          <w:rFonts w:ascii="Arial" w:hAnsi="Arial" w:cs="Arial"/>
        </w:rPr>
        <w:t>)</w:t>
      </w:r>
    </w:p>
    <w:p w14:paraId="483DE9E1" w14:textId="185D242A" w:rsidR="004A607E" w:rsidRDefault="00021C6D" w:rsidP="004A607E">
      <w:pPr>
        <w:pStyle w:val="VEOHRCNumberedlist"/>
        <w:numPr>
          <w:ilvl w:val="0"/>
          <w:numId w:val="0"/>
        </w:numPr>
        <w:ind w:left="360"/>
        <w:rPr>
          <w:rFonts w:ascii="Arial" w:hAnsi="Arial" w:cs="Arial"/>
        </w:rPr>
      </w:pPr>
      <w:r w:rsidRPr="00D003AC">
        <w:rPr>
          <w:rFonts w:ascii="Arial" w:hAnsi="Arial" w:cs="Arial"/>
        </w:rPr>
        <w:t>The service has an obligation to proactively prevent discrimination as far as possible (</w:t>
      </w:r>
      <w:r w:rsidR="00F65AFF" w:rsidRPr="00D003AC">
        <w:rPr>
          <w:rFonts w:ascii="Arial" w:hAnsi="Arial" w:cs="Arial"/>
        </w:rPr>
        <w:t xml:space="preserve">see </w:t>
      </w:r>
      <w:r w:rsidRPr="00D003AC">
        <w:rPr>
          <w:rFonts w:ascii="Arial" w:hAnsi="Arial" w:cs="Arial"/>
          <w:i/>
        </w:rPr>
        <w:t>Eliminating discrimination – the positive duty</w:t>
      </w:r>
      <w:r w:rsidR="00481CB9" w:rsidRPr="00D003AC">
        <w:rPr>
          <w:rFonts w:ascii="Arial" w:hAnsi="Arial" w:cs="Arial"/>
          <w:i/>
        </w:rPr>
        <w:t xml:space="preserve"> </w:t>
      </w:r>
      <w:r w:rsidR="00481CB9" w:rsidRPr="00D003AC">
        <w:rPr>
          <w:rFonts w:ascii="Arial" w:hAnsi="Arial" w:cs="Arial"/>
        </w:rPr>
        <w:t>on pages 19–21</w:t>
      </w:r>
      <w:r w:rsidRPr="00D003AC">
        <w:rPr>
          <w:rFonts w:ascii="Arial" w:hAnsi="Arial" w:cs="Arial"/>
        </w:rPr>
        <w:t xml:space="preserve">). The </w:t>
      </w:r>
      <w:r w:rsidRPr="00D003AC">
        <w:rPr>
          <w:rFonts w:ascii="Arial" w:hAnsi="Arial" w:cs="Arial"/>
        </w:rPr>
        <w:lastRenderedPageBreak/>
        <w:t>good practice elements below are examples of efforts from the service to meet its positive duty.</w:t>
      </w:r>
    </w:p>
    <w:p w14:paraId="298DB96E" w14:textId="77777777" w:rsidR="004A607E" w:rsidRPr="00D003AC" w:rsidRDefault="004A607E" w:rsidP="004A607E">
      <w:pPr>
        <w:pStyle w:val="VEOHRCNumberedlist"/>
        <w:numPr>
          <w:ilvl w:val="0"/>
          <w:numId w:val="0"/>
        </w:numPr>
        <w:ind w:left="360"/>
        <w:rPr>
          <w:rFonts w:ascii="Arial" w:hAnsi="Arial" w:cs="Arial"/>
        </w:rPr>
      </w:pPr>
    </w:p>
    <w:p w14:paraId="442CF70D" w14:textId="77777777" w:rsidR="00021C6D" w:rsidRPr="00D003AC" w:rsidRDefault="00021C6D" w:rsidP="00B9271C">
      <w:pPr>
        <w:pStyle w:val="VEOHRCNumberedlist"/>
        <w:numPr>
          <w:ilvl w:val="0"/>
          <w:numId w:val="52"/>
        </w:numPr>
        <w:rPr>
          <w:rFonts w:ascii="Arial" w:hAnsi="Arial" w:cs="Arial"/>
        </w:rPr>
      </w:pPr>
      <w:r w:rsidRPr="00D003AC">
        <w:rPr>
          <w:rFonts w:ascii="Arial" w:hAnsi="Arial" w:cs="Arial"/>
        </w:rPr>
        <w:t>Good practice elements include:</w:t>
      </w:r>
    </w:p>
    <w:p w14:paraId="0C0E8FF5" w14:textId="1C977A88" w:rsidR="00021C6D" w:rsidRPr="00D003AC" w:rsidRDefault="00EB119E" w:rsidP="00B9271C">
      <w:pPr>
        <w:pStyle w:val="VEOHRCNumberedlist"/>
        <w:numPr>
          <w:ilvl w:val="0"/>
          <w:numId w:val="53"/>
        </w:numPr>
        <w:rPr>
          <w:rFonts w:ascii="Arial" w:hAnsi="Arial" w:cs="Arial"/>
        </w:rPr>
      </w:pPr>
      <w:r w:rsidRPr="00D003AC">
        <w:rPr>
          <w:rFonts w:ascii="Arial" w:hAnsi="Arial" w:cs="Arial"/>
        </w:rPr>
        <w:t>r</w:t>
      </w:r>
      <w:r w:rsidR="00021C6D" w:rsidRPr="00D003AC">
        <w:rPr>
          <w:rFonts w:ascii="Arial" w:hAnsi="Arial" w:cs="Arial"/>
        </w:rPr>
        <w:t>eceiving Rainbow Tick Accreditation and including a policy statement about diversity and LGBTI communities in the intake and assessment form</w:t>
      </w:r>
    </w:p>
    <w:p w14:paraId="25B56280" w14:textId="30703824" w:rsidR="00021C6D" w:rsidRPr="00D003AC" w:rsidRDefault="00EB119E" w:rsidP="00B9271C">
      <w:pPr>
        <w:pStyle w:val="VEOHRCNumberedlist"/>
        <w:numPr>
          <w:ilvl w:val="0"/>
          <w:numId w:val="53"/>
        </w:numPr>
        <w:rPr>
          <w:rFonts w:ascii="Arial" w:hAnsi="Arial" w:cs="Arial"/>
        </w:rPr>
      </w:pPr>
      <w:r w:rsidRPr="00D003AC">
        <w:rPr>
          <w:rFonts w:ascii="Arial" w:hAnsi="Arial" w:cs="Arial"/>
        </w:rPr>
        <w:t>s</w:t>
      </w:r>
      <w:r w:rsidR="00021C6D" w:rsidRPr="00D003AC">
        <w:rPr>
          <w:rFonts w:ascii="Arial" w:hAnsi="Arial" w:cs="Arial"/>
        </w:rPr>
        <w:t>ensitively discussing Anna’s gender identity with her, confirming pronouns, and consulting closely with her about how this information will be conveyed to others</w:t>
      </w:r>
    </w:p>
    <w:p w14:paraId="3A90A0B1" w14:textId="4DEBD8E4" w:rsidR="00021C6D" w:rsidRPr="00D003AC" w:rsidRDefault="00EB119E" w:rsidP="00B9271C">
      <w:pPr>
        <w:pStyle w:val="VEOHRCNumberedlist"/>
        <w:numPr>
          <w:ilvl w:val="0"/>
          <w:numId w:val="53"/>
        </w:numPr>
        <w:rPr>
          <w:rFonts w:ascii="Arial" w:hAnsi="Arial" w:cs="Arial"/>
        </w:rPr>
      </w:pPr>
      <w:r w:rsidRPr="00D003AC">
        <w:rPr>
          <w:rFonts w:ascii="Arial" w:hAnsi="Arial" w:cs="Arial"/>
        </w:rPr>
        <w:t>p</w:t>
      </w:r>
      <w:r w:rsidR="00021C6D" w:rsidRPr="00D003AC">
        <w:rPr>
          <w:rFonts w:ascii="Arial" w:hAnsi="Arial" w:cs="Arial"/>
        </w:rPr>
        <w:t>roviding a welcoming and inclusive environment by showcasing materials including policy statements, information about rights and making complaints</w:t>
      </w:r>
      <w:r w:rsidRPr="00D003AC">
        <w:rPr>
          <w:rFonts w:ascii="Arial" w:hAnsi="Arial" w:cs="Arial"/>
        </w:rPr>
        <w:t>,</w:t>
      </w:r>
      <w:r w:rsidR="00021C6D" w:rsidRPr="00D003AC">
        <w:rPr>
          <w:rFonts w:ascii="Arial" w:hAnsi="Arial" w:cs="Arial"/>
        </w:rPr>
        <w:t xml:space="preserve"> and information about LGBTI community events showcasing staff and client involvement</w:t>
      </w:r>
    </w:p>
    <w:p w14:paraId="5971781F" w14:textId="6BEC7579" w:rsidR="00021C6D" w:rsidRDefault="00EB119E" w:rsidP="00B9271C">
      <w:pPr>
        <w:pStyle w:val="VEOHRCNumberedlist"/>
        <w:numPr>
          <w:ilvl w:val="0"/>
          <w:numId w:val="53"/>
        </w:numPr>
        <w:rPr>
          <w:rFonts w:ascii="Arial" w:hAnsi="Arial" w:cs="Arial"/>
        </w:rPr>
      </w:pPr>
      <w:r w:rsidRPr="00D003AC">
        <w:rPr>
          <w:rFonts w:ascii="Arial" w:hAnsi="Arial" w:cs="Arial"/>
        </w:rPr>
        <w:t>h</w:t>
      </w:r>
      <w:r w:rsidR="00021C6D" w:rsidRPr="00D003AC">
        <w:rPr>
          <w:rFonts w:ascii="Arial" w:hAnsi="Arial" w:cs="Arial"/>
        </w:rPr>
        <w:t>aving referral protocols to a range of LGBTI-friendly services in place and providing referrals to Anna.</w:t>
      </w:r>
    </w:p>
    <w:p w14:paraId="3D0F7DB0" w14:textId="77777777" w:rsidR="004A607E" w:rsidRPr="00D003AC" w:rsidRDefault="004A607E" w:rsidP="004A607E">
      <w:pPr>
        <w:pStyle w:val="VEOHRCNumberedlist"/>
        <w:numPr>
          <w:ilvl w:val="0"/>
          <w:numId w:val="0"/>
        </w:numPr>
        <w:ind w:left="360" w:hanging="360"/>
        <w:rPr>
          <w:rFonts w:ascii="Arial" w:hAnsi="Arial" w:cs="Arial"/>
        </w:rPr>
      </w:pPr>
    </w:p>
    <w:p w14:paraId="711A2496" w14:textId="77777777" w:rsidR="00021C6D" w:rsidRPr="00D003AC" w:rsidRDefault="00021C6D" w:rsidP="005E2C8F">
      <w:pPr>
        <w:pStyle w:val="VEOHRCNumberedlist"/>
        <w:rPr>
          <w:rFonts w:ascii="Arial" w:hAnsi="Arial" w:cs="Arial"/>
        </w:rPr>
      </w:pPr>
      <w:r w:rsidRPr="00D003AC">
        <w:rPr>
          <w:rFonts w:ascii="Arial" w:hAnsi="Arial" w:cs="Arial"/>
        </w:rPr>
        <w:t>Because Anna didn’t feel safe advising the service about her gender identity at intake, there could be other things that it could do. The service could:</w:t>
      </w:r>
    </w:p>
    <w:p w14:paraId="12FA7AD7" w14:textId="2AB9F8C9" w:rsidR="00021C6D" w:rsidRPr="00D003AC" w:rsidRDefault="00A60669" w:rsidP="00B9271C">
      <w:pPr>
        <w:pStyle w:val="VEOHRCNumberedlist"/>
        <w:numPr>
          <w:ilvl w:val="0"/>
          <w:numId w:val="54"/>
        </w:numPr>
        <w:rPr>
          <w:rFonts w:ascii="Arial" w:hAnsi="Arial" w:cs="Arial"/>
        </w:rPr>
      </w:pPr>
      <w:r w:rsidRPr="00D003AC">
        <w:rPr>
          <w:rFonts w:ascii="Arial" w:hAnsi="Arial" w:cs="Arial"/>
        </w:rPr>
        <w:t>i</w:t>
      </w:r>
      <w:r w:rsidR="00021C6D" w:rsidRPr="00D003AC">
        <w:rPr>
          <w:rFonts w:ascii="Arial" w:hAnsi="Arial" w:cs="Arial"/>
        </w:rPr>
        <w:t>nclude more information about its policies relating to LGBTI communities and inclusion, including on its website, to ensure clients know they will be safe to disclose their gender identity before they approach intake</w:t>
      </w:r>
    </w:p>
    <w:p w14:paraId="2E4756C2" w14:textId="7A527CB2" w:rsidR="00021C6D" w:rsidRPr="00D003AC" w:rsidRDefault="00A60669" w:rsidP="00B9271C">
      <w:pPr>
        <w:pStyle w:val="VEOHRCNumberedlist"/>
        <w:numPr>
          <w:ilvl w:val="0"/>
          <w:numId w:val="54"/>
        </w:numPr>
        <w:rPr>
          <w:rFonts w:ascii="Arial" w:hAnsi="Arial" w:cs="Arial"/>
        </w:rPr>
      </w:pPr>
      <w:r w:rsidRPr="00D003AC">
        <w:rPr>
          <w:rFonts w:ascii="Arial" w:hAnsi="Arial" w:cs="Arial"/>
        </w:rPr>
        <w:t>d</w:t>
      </w:r>
      <w:r w:rsidR="00021C6D" w:rsidRPr="00D003AC">
        <w:rPr>
          <w:rFonts w:ascii="Arial" w:hAnsi="Arial" w:cs="Arial"/>
        </w:rPr>
        <w:t xml:space="preserve">isplay evidence of Rainbow </w:t>
      </w:r>
      <w:r w:rsidR="00914014" w:rsidRPr="00D003AC">
        <w:rPr>
          <w:rFonts w:ascii="Arial" w:hAnsi="Arial" w:cs="Arial"/>
        </w:rPr>
        <w:t>T</w:t>
      </w:r>
      <w:r w:rsidR="00021C6D" w:rsidRPr="00D003AC">
        <w:rPr>
          <w:rFonts w:ascii="Arial" w:hAnsi="Arial" w:cs="Arial"/>
        </w:rPr>
        <w:t>ick accreditation in the service’s waiting room, front door or its website</w:t>
      </w:r>
    </w:p>
    <w:p w14:paraId="01D8235A" w14:textId="4986C4DB" w:rsidR="00021C6D" w:rsidRPr="00D003AC" w:rsidRDefault="00A60669" w:rsidP="00B9271C">
      <w:pPr>
        <w:pStyle w:val="VEOHRCNumberedlist"/>
        <w:numPr>
          <w:ilvl w:val="0"/>
          <w:numId w:val="54"/>
        </w:numPr>
        <w:rPr>
          <w:rFonts w:ascii="Arial" w:hAnsi="Arial" w:cs="Arial"/>
        </w:rPr>
      </w:pPr>
      <w:r w:rsidRPr="00D003AC">
        <w:rPr>
          <w:rFonts w:ascii="Arial" w:hAnsi="Arial" w:cs="Arial"/>
        </w:rPr>
        <w:t>w</w:t>
      </w:r>
      <w:r w:rsidR="00021C6D" w:rsidRPr="00D003AC">
        <w:rPr>
          <w:rFonts w:ascii="Arial" w:hAnsi="Arial" w:cs="Arial"/>
        </w:rPr>
        <w:t>ork with specialist LGBTI services and advocacy bodies to communicate the services available and spread the word in the community that your service is a safe place to go.</w:t>
      </w:r>
    </w:p>
    <w:p w14:paraId="5BD0E320" w14:textId="5E45792E" w:rsidR="00021C6D" w:rsidRPr="00D003AC" w:rsidRDefault="00021C6D" w:rsidP="005E2C8F">
      <w:pPr>
        <w:pStyle w:val="VEOHRCBodytext"/>
        <w:rPr>
          <w:rFonts w:cs="Arial"/>
        </w:rPr>
      </w:pPr>
      <w:r w:rsidRPr="00D003AC">
        <w:rPr>
          <w:rFonts w:cs="Arial"/>
        </w:rPr>
        <w:t xml:space="preserve">See </w:t>
      </w:r>
      <w:r w:rsidR="00583BF4" w:rsidRPr="00D003AC">
        <w:rPr>
          <w:rFonts w:cs="Arial"/>
        </w:rPr>
        <w:t>pa</w:t>
      </w:r>
      <w:r w:rsidR="00A60669" w:rsidRPr="00D003AC">
        <w:rPr>
          <w:rFonts w:cs="Arial"/>
        </w:rPr>
        <w:t>ges 6–8</w:t>
      </w:r>
      <w:r w:rsidRPr="00D003AC">
        <w:rPr>
          <w:rFonts w:cs="Arial"/>
        </w:rPr>
        <w:t xml:space="preserve"> of the </w:t>
      </w:r>
      <w:r w:rsidR="004B1E0A" w:rsidRPr="00D003AC">
        <w:rPr>
          <w:rFonts w:cs="Arial"/>
        </w:rPr>
        <w:t>Guideline</w:t>
      </w:r>
      <w:r w:rsidRPr="00D003AC">
        <w:rPr>
          <w:rFonts w:cs="Arial"/>
        </w:rPr>
        <w:t xml:space="preserve"> for information on obligations of service and accommodation providers to not discriminate, and pa</w:t>
      </w:r>
      <w:r w:rsidR="00A60669" w:rsidRPr="00D003AC">
        <w:rPr>
          <w:rFonts w:cs="Arial"/>
        </w:rPr>
        <w:t>ge 13</w:t>
      </w:r>
      <w:r w:rsidRPr="00D003AC">
        <w:rPr>
          <w:rFonts w:cs="Arial"/>
        </w:rPr>
        <w:t xml:space="preserve"> about requesting information that can be used to discriminate against a person. </w:t>
      </w:r>
      <w:bookmarkStart w:id="0" w:name="_GoBack"/>
      <w:bookmarkEnd w:id="0"/>
    </w:p>
    <w:p w14:paraId="77A61BA4" w14:textId="2BC34A69" w:rsidR="00021C6D" w:rsidRPr="00D003AC" w:rsidRDefault="00021C6D" w:rsidP="005E2C8F">
      <w:pPr>
        <w:pStyle w:val="VEOHRCBodytext"/>
        <w:rPr>
          <w:rFonts w:cs="Arial"/>
        </w:rPr>
      </w:pPr>
      <w:r w:rsidRPr="00D003AC">
        <w:rPr>
          <w:rFonts w:cs="Arial"/>
        </w:rPr>
        <w:t xml:space="preserve">Also see </w:t>
      </w:r>
      <w:r w:rsidR="00583BF4" w:rsidRPr="00D003AC">
        <w:rPr>
          <w:rFonts w:cs="Arial"/>
        </w:rPr>
        <w:t>pa</w:t>
      </w:r>
      <w:r w:rsidR="00A60669" w:rsidRPr="00D003AC">
        <w:rPr>
          <w:rFonts w:cs="Arial"/>
        </w:rPr>
        <w:t>ges 19–21</w:t>
      </w:r>
      <w:r w:rsidR="00481CB9" w:rsidRPr="00D003AC">
        <w:rPr>
          <w:rFonts w:cs="Arial"/>
        </w:rPr>
        <w:t xml:space="preserve"> </w:t>
      </w:r>
      <w:r w:rsidRPr="00D003AC">
        <w:rPr>
          <w:rFonts w:cs="Arial"/>
        </w:rPr>
        <w:t>in relation to service and accommodation providers’ obligations to prevent discrimination from occurring as far as reasonably practicable, and pages 22</w:t>
      </w:r>
      <w:r w:rsidR="00A60669" w:rsidRPr="00D003AC">
        <w:rPr>
          <w:rFonts w:cs="Arial"/>
        </w:rPr>
        <w:t>–4</w:t>
      </w:r>
      <w:r w:rsidRPr="00D003AC">
        <w:rPr>
          <w:rFonts w:cs="Arial"/>
        </w:rPr>
        <w:t xml:space="preserve"> for working with LGBTI clients.</w:t>
      </w:r>
    </w:p>
    <w:p w14:paraId="3A7F4B54" w14:textId="18A689BB" w:rsidR="00021C6D" w:rsidRPr="00D003AC" w:rsidRDefault="00021C6D" w:rsidP="006C40F2">
      <w:pPr>
        <w:pStyle w:val="VEOHRCHeading2"/>
      </w:pPr>
      <w:r w:rsidRPr="00D003AC">
        <w:t>Leila</w:t>
      </w:r>
      <w:r w:rsidR="00A60669" w:rsidRPr="00D003AC">
        <w:t xml:space="preserve"> </w:t>
      </w:r>
      <w:r w:rsidRPr="00D003AC">
        <w:t xml:space="preserve">– recognition of parental status </w:t>
      </w:r>
    </w:p>
    <w:p w14:paraId="4079ACF5" w14:textId="750DA7CD" w:rsidR="00021C6D" w:rsidRPr="00D003AC" w:rsidRDefault="00021C6D" w:rsidP="00021C6D">
      <w:pPr>
        <w:pStyle w:val="VEOHRCBodytext"/>
        <w:rPr>
          <w:rFonts w:cs="Arial"/>
        </w:rPr>
      </w:pPr>
      <w:r w:rsidRPr="00D003AC">
        <w:rPr>
          <w:rFonts w:cs="Arial"/>
        </w:rPr>
        <w:t>Leila and her two young children</w:t>
      </w:r>
      <w:r w:rsidR="00A60669" w:rsidRPr="00D003AC">
        <w:rPr>
          <w:rFonts w:cs="Arial"/>
        </w:rPr>
        <w:t>,</w:t>
      </w:r>
      <w:r w:rsidRPr="00D003AC">
        <w:rPr>
          <w:rFonts w:cs="Arial"/>
        </w:rPr>
        <w:t xml:space="preserve"> aged </w:t>
      </w:r>
      <w:r w:rsidR="00A60669" w:rsidRPr="00D003AC">
        <w:rPr>
          <w:rFonts w:cs="Arial"/>
        </w:rPr>
        <w:t xml:space="preserve">five </w:t>
      </w:r>
      <w:r w:rsidRPr="00D003AC">
        <w:rPr>
          <w:rFonts w:cs="Arial"/>
        </w:rPr>
        <w:t xml:space="preserve">and </w:t>
      </w:r>
      <w:r w:rsidR="00A60669" w:rsidRPr="00D003AC">
        <w:rPr>
          <w:rFonts w:cs="Arial"/>
        </w:rPr>
        <w:t>three,</w:t>
      </w:r>
      <w:r w:rsidRPr="00D003AC">
        <w:rPr>
          <w:rFonts w:cs="Arial"/>
        </w:rPr>
        <w:t xml:space="preserve"> are referred to a local Women’s refuge. Leila’s ex-partner had been physically and verbally abusive toward her in front of their two children, and they are all still very fearful and traumatised by the violence. At Leila’s first intake interview the children would not leave her side and Leila made it clear that she did not want to openly discuss the violence in front of them. </w:t>
      </w:r>
    </w:p>
    <w:p w14:paraId="16ED0BDF" w14:textId="294A9ECA" w:rsidR="00021C6D" w:rsidRPr="00D003AC" w:rsidRDefault="00021C6D" w:rsidP="00021C6D">
      <w:pPr>
        <w:pStyle w:val="VEOHRCBodytext"/>
        <w:rPr>
          <w:rFonts w:cs="Arial"/>
        </w:rPr>
      </w:pPr>
      <w:r w:rsidRPr="00D003AC">
        <w:rPr>
          <w:rFonts w:cs="Arial"/>
        </w:rPr>
        <w:t xml:space="preserve">Recognising this, the intake worker asked Leila how they could support her as a mother with two small children to openly explain her situation and needs, </w:t>
      </w:r>
      <w:r w:rsidR="0051007C" w:rsidRPr="00D003AC">
        <w:rPr>
          <w:rFonts w:cs="Arial"/>
        </w:rPr>
        <w:t>while</w:t>
      </w:r>
      <w:r w:rsidRPr="00D003AC">
        <w:rPr>
          <w:rFonts w:cs="Arial"/>
        </w:rPr>
        <w:t xml:space="preserve"> still ensuring her children felt secure. Leila is already quite shaken and unsure what would help. She becomes quite distressed, which further unsettles the children. The intake worker gives Leila a copy of the Service Charter. The Charter outlines rights and responsibilities but does not have a clear statement on how to make a complaint. She says that she will check in with her in a couple of hours once she has had some time to settle into the refuge. </w:t>
      </w:r>
    </w:p>
    <w:p w14:paraId="1EED2DD3" w14:textId="77777777" w:rsidR="00021C6D" w:rsidRPr="00D003AC" w:rsidRDefault="00021C6D" w:rsidP="006C40F2">
      <w:pPr>
        <w:pStyle w:val="VEOHRCHeading3"/>
      </w:pPr>
      <w:r w:rsidRPr="00D003AC">
        <w:lastRenderedPageBreak/>
        <w:t>The positive duty</w:t>
      </w:r>
    </w:p>
    <w:p w14:paraId="0C03B9E4" w14:textId="452E5E37" w:rsidR="00021C6D" w:rsidRPr="00D003AC" w:rsidRDefault="00021C6D" w:rsidP="00021C6D">
      <w:pPr>
        <w:pStyle w:val="VEOHRCBodytext"/>
        <w:rPr>
          <w:rFonts w:cs="Arial"/>
        </w:rPr>
      </w:pPr>
      <w:r w:rsidRPr="00D003AC">
        <w:rPr>
          <w:rFonts w:cs="Arial"/>
        </w:rPr>
        <w:t xml:space="preserve">After some time the intake worker approaches Leila. They do not discuss the particulars of her situation, but the intake worker explains that they have a childcare worker who attends the refuge twice a week. The </w:t>
      </w:r>
      <w:r w:rsidR="0051007C" w:rsidRPr="00D003AC">
        <w:rPr>
          <w:rFonts w:cs="Arial"/>
        </w:rPr>
        <w:t>childcare</w:t>
      </w:r>
      <w:r w:rsidRPr="00D003AC">
        <w:rPr>
          <w:rFonts w:cs="Arial"/>
        </w:rPr>
        <w:t xml:space="preserve"> worker would be able to supervise the children and engage them in activities </w:t>
      </w:r>
      <w:r w:rsidR="0051007C" w:rsidRPr="00D003AC">
        <w:rPr>
          <w:rFonts w:cs="Arial"/>
        </w:rPr>
        <w:t>while</w:t>
      </w:r>
      <w:r w:rsidRPr="00D003AC">
        <w:rPr>
          <w:rFonts w:cs="Arial"/>
        </w:rPr>
        <w:t xml:space="preserve"> Leila is able to complete her intake and needs assessment. Leila expresses concerns about leaving the children on their own</w:t>
      </w:r>
      <w:r w:rsidR="0051007C" w:rsidRPr="00D003AC">
        <w:rPr>
          <w:rFonts w:cs="Arial"/>
        </w:rPr>
        <w:t xml:space="preserve"> but</w:t>
      </w:r>
      <w:r w:rsidRPr="00D003AC">
        <w:rPr>
          <w:rFonts w:cs="Arial"/>
        </w:rPr>
        <w:t xml:space="preserve"> the intake worker reassures Leila that she would still be in the same room as the children, but far enough that they do not hear the details of what they are discussing. Leila is reassured by this and schedules an appointment with the childcare and intake worker</w:t>
      </w:r>
      <w:r w:rsidR="0051007C" w:rsidRPr="00D003AC">
        <w:rPr>
          <w:rFonts w:cs="Arial"/>
        </w:rPr>
        <w:t>s</w:t>
      </w:r>
      <w:r w:rsidRPr="00D003AC">
        <w:rPr>
          <w:rFonts w:cs="Arial"/>
        </w:rPr>
        <w:t>.</w:t>
      </w:r>
    </w:p>
    <w:p w14:paraId="05FF2930" w14:textId="7CBEC781" w:rsidR="00021C6D" w:rsidRPr="00D003AC" w:rsidRDefault="00021C6D" w:rsidP="00021C6D">
      <w:pPr>
        <w:pStyle w:val="VEOHRCBodytext"/>
        <w:rPr>
          <w:rFonts w:cs="Arial"/>
        </w:rPr>
      </w:pPr>
      <w:r w:rsidRPr="00D003AC">
        <w:rPr>
          <w:rFonts w:cs="Arial"/>
        </w:rPr>
        <w:t xml:space="preserve">After </w:t>
      </w:r>
      <w:r w:rsidR="0051007C" w:rsidRPr="00D003AC">
        <w:rPr>
          <w:rFonts w:cs="Arial"/>
        </w:rPr>
        <w:t xml:space="preserve">her </w:t>
      </w:r>
      <w:r w:rsidRPr="00D003AC">
        <w:rPr>
          <w:rFonts w:cs="Arial"/>
        </w:rPr>
        <w:t>initial intake appointment Leila is given a number of forms to complete. Given that the children are still very clingy and unsettled, she is unable to find the time to complete them. When she is asked about this, another of the refuge workers becomes quite frustrated with her and talks to her in a denigrating manner. Th</w:t>
      </w:r>
      <w:r w:rsidR="0051007C" w:rsidRPr="00D003AC">
        <w:rPr>
          <w:rFonts w:cs="Arial"/>
        </w:rPr>
        <w:t>is new</w:t>
      </w:r>
      <w:r w:rsidRPr="00D003AC">
        <w:rPr>
          <w:rFonts w:cs="Arial"/>
        </w:rPr>
        <w:t xml:space="preserve"> worker does not offer her any additional support with the children and Leila feels overwhelmed. This treatment makes Leila contemplate returning home, as she begins to feel that leaving her ex-partner is too hard. Leila decides to speak to the original intake worker about her concerns and her thoughts of returning home. She doesn’t mention the potential discriminatory treatment as she is not aware that she can complain. The worker quickly arranges for Leila to have access to the </w:t>
      </w:r>
      <w:r w:rsidR="0051007C" w:rsidRPr="00D003AC">
        <w:rPr>
          <w:rFonts w:cs="Arial"/>
        </w:rPr>
        <w:t>childcare</w:t>
      </w:r>
      <w:r w:rsidRPr="00D003AC">
        <w:rPr>
          <w:rFonts w:cs="Arial"/>
        </w:rPr>
        <w:t xml:space="preserve"> worker so that she is able to complete all the necessary documentation</w:t>
      </w:r>
      <w:r w:rsidR="0051007C" w:rsidRPr="00D003AC">
        <w:rPr>
          <w:rFonts w:cs="Arial"/>
        </w:rPr>
        <w:t>. B</w:t>
      </w:r>
      <w:r w:rsidRPr="00D003AC">
        <w:rPr>
          <w:rFonts w:cs="Arial"/>
        </w:rPr>
        <w:t xml:space="preserve">ased on this support Leila remains in the refuge. </w:t>
      </w:r>
    </w:p>
    <w:p w14:paraId="28DBC33F" w14:textId="77777777" w:rsidR="00021C6D" w:rsidRPr="00D003AC" w:rsidRDefault="00021C6D" w:rsidP="006C40F2">
      <w:pPr>
        <w:pStyle w:val="VEOHRCHeading3"/>
      </w:pPr>
      <w:r w:rsidRPr="00D003AC">
        <w:t>Thinking about the big picture</w:t>
      </w:r>
    </w:p>
    <w:p w14:paraId="11DE1331" w14:textId="0CD1E693" w:rsidR="00021C6D" w:rsidRPr="00D003AC" w:rsidRDefault="00021C6D" w:rsidP="00021C6D">
      <w:pPr>
        <w:pStyle w:val="VEOHRCBodytext"/>
        <w:rPr>
          <w:rFonts w:cs="Arial"/>
        </w:rPr>
      </w:pPr>
      <w:r w:rsidRPr="00D003AC">
        <w:rPr>
          <w:rFonts w:cs="Arial"/>
        </w:rPr>
        <w:t xml:space="preserve">The intake worker recognises that </w:t>
      </w:r>
      <w:r w:rsidR="0051007C" w:rsidRPr="00D003AC">
        <w:rPr>
          <w:rFonts w:cs="Arial"/>
        </w:rPr>
        <w:t>parents and carers</w:t>
      </w:r>
      <w:r w:rsidRPr="00D003AC">
        <w:rPr>
          <w:rFonts w:cs="Arial"/>
        </w:rPr>
        <w:t xml:space="preserve"> also face challenges in accessing all the supports in their service. The</w:t>
      </w:r>
      <w:r w:rsidR="0051007C" w:rsidRPr="00D003AC">
        <w:rPr>
          <w:rFonts w:cs="Arial"/>
        </w:rPr>
        <w:t xml:space="preserve"> service</w:t>
      </w:r>
      <w:r w:rsidRPr="00D003AC">
        <w:rPr>
          <w:rFonts w:cs="Arial"/>
        </w:rPr>
        <w:t xml:space="preserve"> update</w:t>
      </w:r>
      <w:r w:rsidR="0051007C" w:rsidRPr="00D003AC">
        <w:rPr>
          <w:rFonts w:cs="Arial"/>
        </w:rPr>
        <w:t>s</w:t>
      </w:r>
      <w:r w:rsidRPr="00D003AC">
        <w:rPr>
          <w:rFonts w:cs="Arial"/>
        </w:rPr>
        <w:t xml:space="preserve"> </w:t>
      </w:r>
      <w:r w:rsidR="0051007C" w:rsidRPr="00D003AC">
        <w:rPr>
          <w:rFonts w:cs="Arial"/>
        </w:rPr>
        <w:t xml:space="preserve">its </w:t>
      </w:r>
      <w:r w:rsidRPr="00D003AC">
        <w:rPr>
          <w:rFonts w:cs="Arial"/>
        </w:rPr>
        <w:t xml:space="preserve">policy to expressly include consideration for </w:t>
      </w:r>
      <w:r w:rsidR="0051007C" w:rsidRPr="00D003AC">
        <w:rPr>
          <w:rFonts w:cs="Arial"/>
        </w:rPr>
        <w:t>parents and carers</w:t>
      </w:r>
      <w:r w:rsidRPr="00D003AC">
        <w:rPr>
          <w:rFonts w:cs="Arial"/>
        </w:rPr>
        <w:t xml:space="preserve"> to be able to access </w:t>
      </w:r>
      <w:r w:rsidR="0051007C" w:rsidRPr="00D003AC">
        <w:rPr>
          <w:rFonts w:cs="Arial"/>
        </w:rPr>
        <w:t>childcare</w:t>
      </w:r>
      <w:r w:rsidRPr="00D003AC">
        <w:rPr>
          <w:rFonts w:cs="Arial"/>
        </w:rPr>
        <w:t xml:space="preserve"> or other available care. This is to accommodate </w:t>
      </w:r>
      <w:r w:rsidR="0051007C" w:rsidRPr="00D003AC">
        <w:rPr>
          <w:rFonts w:cs="Arial"/>
        </w:rPr>
        <w:t>parents</w:t>
      </w:r>
      <w:r w:rsidR="003D0AFD" w:rsidRPr="00D003AC">
        <w:rPr>
          <w:rFonts w:cs="Arial"/>
        </w:rPr>
        <w:t>'</w:t>
      </w:r>
      <w:r w:rsidR="0051007C" w:rsidRPr="00D003AC">
        <w:rPr>
          <w:rFonts w:cs="Arial"/>
        </w:rPr>
        <w:t xml:space="preserve"> and carers</w:t>
      </w:r>
      <w:r w:rsidR="003D0AFD" w:rsidRPr="00D003AC">
        <w:rPr>
          <w:rFonts w:cs="Arial"/>
        </w:rPr>
        <w:t>'</w:t>
      </w:r>
      <w:r w:rsidRPr="00D003AC">
        <w:rPr>
          <w:rFonts w:cs="Arial"/>
        </w:rPr>
        <w:t xml:space="preserve"> ability to attend interviews</w:t>
      </w:r>
      <w:r w:rsidR="003D0AFD" w:rsidRPr="00D003AC">
        <w:rPr>
          <w:rFonts w:cs="Arial"/>
        </w:rPr>
        <w:t xml:space="preserve"> and</w:t>
      </w:r>
      <w:r w:rsidRPr="00D003AC">
        <w:rPr>
          <w:rFonts w:cs="Arial"/>
        </w:rPr>
        <w:t xml:space="preserve"> appointments, complete documentation and obtain required support. </w:t>
      </w:r>
    </w:p>
    <w:p w14:paraId="0F930756" w14:textId="77777777" w:rsidR="00021C6D" w:rsidRPr="00D003AC" w:rsidRDefault="00021C6D" w:rsidP="006C40F2">
      <w:pPr>
        <w:pStyle w:val="VEOHRCHeading3"/>
      </w:pPr>
      <w:r w:rsidRPr="00D003AC">
        <w:t>Questions</w:t>
      </w:r>
    </w:p>
    <w:p w14:paraId="168D1B21" w14:textId="77777777" w:rsidR="00021C6D" w:rsidRPr="00D003AC" w:rsidRDefault="00021C6D" w:rsidP="00B9271C">
      <w:pPr>
        <w:pStyle w:val="VEOHRCNumberedlist"/>
        <w:numPr>
          <w:ilvl w:val="0"/>
          <w:numId w:val="55"/>
        </w:numPr>
        <w:rPr>
          <w:rFonts w:ascii="Arial" w:hAnsi="Arial" w:cs="Arial"/>
        </w:rPr>
      </w:pPr>
      <w:r w:rsidRPr="00D003AC">
        <w:rPr>
          <w:rFonts w:ascii="Arial" w:hAnsi="Arial" w:cs="Arial"/>
        </w:rPr>
        <w:t>What are the refuge’s legal obligations under the Equal Opportunity Act in providing services to Leila?</w:t>
      </w:r>
    </w:p>
    <w:p w14:paraId="3E566CE6" w14:textId="6B8745A7" w:rsidR="00021C6D" w:rsidRPr="00D003AC" w:rsidRDefault="00021C6D" w:rsidP="00EC1989">
      <w:pPr>
        <w:pStyle w:val="VEOHRCNumberedlist"/>
        <w:rPr>
          <w:rFonts w:ascii="Arial" w:hAnsi="Arial" w:cs="Arial"/>
        </w:rPr>
      </w:pPr>
      <w:r w:rsidRPr="00D003AC">
        <w:rPr>
          <w:rFonts w:ascii="Arial" w:hAnsi="Arial" w:cs="Arial"/>
        </w:rPr>
        <w:t xml:space="preserve">Identify the elements of good practice in Leila’s case that would help the refuge to comply with </w:t>
      </w:r>
      <w:r w:rsidR="003D0AFD" w:rsidRPr="00D003AC">
        <w:rPr>
          <w:rFonts w:ascii="Arial" w:hAnsi="Arial" w:cs="Arial"/>
        </w:rPr>
        <w:t xml:space="preserve">its </w:t>
      </w:r>
      <w:r w:rsidRPr="00D003AC">
        <w:rPr>
          <w:rFonts w:ascii="Arial" w:hAnsi="Arial" w:cs="Arial"/>
        </w:rPr>
        <w:t xml:space="preserve">legal obligations under the Equal Opportunity Act? </w:t>
      </w:r>
    </w:p>
    <w:p w14:paraId="149C77F8" w14:textId="3F8816F9" w:rsidR="00021C6D" w:rsidRPr="00D003AC" w:rsidRDefault="00021C6D" w:rsidP="00EC1989">
      <w:pPr>
        <w:pStyle w:val="VEOHRCNumberedlist"/>
        <w:rPr>
          <w:rFonts w:ascii="Arial" w:hAnsi="Arial" w:cs="Arial"/>
        </w:rPr>
      </w:pPr>
      <w:r w:rsidRPr="00D003AC">
        <w:rPr>
          <w:rFonts w:ascii="Arial" w:hAnsi="Arial" w:cs="Arial"/>
        </w:rPr>
        <w:t xml:space="preserve">What other changes to practice or processes could the refuge do to support </w:t>
      </w:r>
      <w:r w:rsidR="0051007C" w:rsidRPr="00D003AC">
        <w:rPr>
          <w:rFonts w:ascii="Arial" w:hAnsi="Arial" w:cs="Arial"/>
        </w:rPr>
        <w:t>parents and carers</w:t>
      </w:r>
      <w:r w:rsidRPr="00D003AC">
        <w:rPr>
          <w:rFonts w:ascii="Arial" w:hAnsi="Arial" w:cs="Arial"/>
        </w:rPr>
        <w:t xml:space="preserve"> throughout this process?</w:t>
      </w:r>
    </w:p>
    <w:p w14:paraId="51B3125A" w14:textId="77777777" w:rsidR="00021C6D" w:rsidRPr="00D003AC" w:rsidRDefault="00021C6D" w:rsidP="006C40F2">
      <w:pPr>
        <w:pStyle w:val="VEOHRCHeading3"/>
      </w:pPr>
      <w:r w:rsidRPr="00D003AC">
        <w:t>Answers</w:t>
      </w:r>
    </w:p>
    <w:p w14:paraId="02D8C993" w14:textId="77777777" w:rsidR="0032343B" w:rsidRDefault="00021C6D" w:rsidP="00B9271C">
      <w:pPr>
        <w:pStyle w:val="VEOHRCNumberedlist"/>
        <w:numPr>
          <w:ilvl w:val="0"/>
          <w:numId w:val="56"/>
        </w:numPr>
        <w:rPr>
          <w:rFonts w:ascii="Arial" w:hAnsi="Arial" w:cs="Arial"/>
        </w:rPr>
      </w:pPr>
      <w:r w:rsidRPr="00D003AC">
        <w:rPr>
          <w:rFonts w:ascii="Arial" w:hAnsi="Arial" w:cs="Arial"/>
        </w:rPr>
        <w:t>As a service/accommodation provider, the refuge must not discriminate against Leila based on her parental status. (</w:t>
      </w:r>
      <w:r w:rsidR="00014649" w:rsidRPr="00D003AC">
        <w:rPr>
          <w:rFonts w:ascii="Arial" w:hAnsi="Arial" w:cs="Arial"/>
        </w:rPr>
        <w:t>See</w:t>
      </w:r>
      <w:r w:rsidRPr="00D003AC">
        <w:rPr>
          <w:rFonts w:ascii="Arial" w:hAnsi="Arial" w:cs="Arial"/>
        </w:rPr>
        <w:t xml:space="preserve"> </w:t>
      </w:r>
      <w:r w:rsidR="00583BF4" w:rsidRPr="00D003AC">
        <w:rPr>
          <w:rFonts w:ascii="Arial" w:hAnsi="Arial" w:cs="Arial"/>
        </w:rPr>
        <w:t>pa</w:t>
      </w:r>
      <w:r w:rsidR="000C0829" w:rsidRPr="00D003AC">
        <w:rPr>
          <w:rFonts w:ascii="Arial" w:hAnsi="Arial" w:cs="Arial"/>
        </w:rPr>
        <w:t xml:space="preserve">ges 6–8 </w:t>
      </w:r>
      <w:r w:rsidRPr="00D003AC">
        <w:rPr>
          <w:rFonts w:ascii="Arial" w:hAnsi="Arial" w:cs="Arial"/>
        </w:rPr>
        <w:t xml:space="preserve">of the </w:t>
      </w:r>
      <w:r w:rsidR="004B1E0A" w:rsidRPr="00D003AC">
        <w:rPr>
          <w:rFonts w:ascii="Arial" w:hAnsi="Arial" w:cs="Arial"/>
        </w:rPr>
        <w:t>Guideline</w:t>
      </w:r>
      <w:r w:rsidRPr="00D003AC">
        <w:rPr>
          <w:rFonts w:ascii="Arial" w:hAnsi="Arial" w:cs="Arial"/>
        </w:rPr>
        <w:t xml:space="preserve"> for information on obligations of service and accommodation providers to not discriminate). </w:t>
      </w:r>
    </w:p>
    <w:p w14:paraId="5DD3D572" w14:textId="51B9B9E2" w:rsidR="00021C6D" w:rsidRDefault="00EC1989" w:rsidP="0032343B">
      <w:pPr>
        <w:pStyle w:val="VEOHRCNumberedlist"/>
        <w:numPr>
          <w:ilvl w:val="0"/>
          <w:numId w:val="0"/>
        </w:numPr>
        <w:ind w:left="360"/>
        <w:rPr>
          <w:rFonts w:ascii="Arial" w:hAnsi="Arial" w:cs="Arial"/>
        </w:rPr>
      </w:pPr>
      <w:r w:rsidRPr="00D003AC">
        <w:rPr>
          <w:rFonts w:ascii="Arial" w:hAnsi="Arial" w:cs="Arial"/>
        </w:rPr>
        <w:br/>
      </w:r>
      <w:r w:rsidR="00021C6D" w:rsidRPr="00D003AC">
        <w:rPr>
          <w:rFonts w:ascii="Arial" w:hAnsi="Arial" w:cs="Arial"/>
        </w:rPr>
        <w:t xml:space="preserve">The service also has an obligation to proactively prevent discrimination as far as possible (see </w:t>
      </w:r>
      <w:r w:rsidR="00021C6D" w:rsidRPr="00D003AC">
        <w:rPr>
          <w:rFonts w:ascii="Arial" w:hAnsi="Arial" w:cs="Arial"/>
          <w:i/>
        </w:rPr>
        <w:t>Eliminating discrimination – the positive duty</w:t>
      </w:r>
      <w:r w:rsidR="00481CB9" w:rsidRPr="00D003AC">
        <w:rPr>
          <w:rFonts w:ascii="Arial" w:hAnsi="Arial" w:cs="Arial"/>
        </w:rPr>
        <w:t xml:space="preserve"> on pages 19–21</w:t>
      </w:r>
      <w:r w:rsidR="00021C6D" w:rsidRPr="00D003AC">
        <w:rPr>
          <w:rFonts w:ascii="Arial" w:hAnsi="Arial" w:cs="Arial"/>
        </w:rPr>
        <w:t>). The good practice elements below are examples of efforts from this service to meet its positive duty by providing an inclusive and non-discriminatory service (see</w:t>
      </w:r>
      <w:r w:rsidR="00021C6D" w:rsidRPr="00D003AC">
        <w:rPr>
          <w:rFonts w:ascii="Arial" w:hAnsi="Arial" w:cs="Arial"/>
          <w:i/>
        </w:rPr>
        <w:t xml:space="preserve"> Providing a non-discriminatory and inclusive service</w:t>
      </w:r>
      <w:r w:rsidR="00481CB9" w:rsidRPr="00D003AC">
        <w:rPr>
          <w:rFonts w:ascii="Arial" w:hAnsi="Arial" w:cs="Arial"/>
        </w:rPr>
        <w:t xml:space="preserve"> on page 21–31</w:t>
      </w:r>
      <w:r w:rsidR="00021C6D" w:rsidRPr="00D003AC">
        <w:rPr>
          <w:rFonts w:ascii="Arial" w:hAnsi="Arial" w:cs="Arial"/>
          <w:i/>
        </w:rPr>
        <w:t>)</w:t>
      </w:r>
      <w:r w:rsidR="00021C6D" w:rsidRPr="00D003AC">
        <w:rPr>
          <w:rFonts w:ascii="Arial" w:hAnsi="Arial" w:cs="Arial"/>
        </w:rPr>
        <w:t xml:space="preserve">. </w:t>
      </w:r>
    </w:p>
    <w:p w14:paraId="5D1CF6C2" w14:textId="77777777" w:rsidR="0032343B" w:rsidRDefault="0032343B" w:rsidP="0032343B">
      <w:pPr>
        <w:pStyle w:val="VEOHRCNumberedlist"/>
        <w:numPr>
          <w:ilvl w:val="0"/>
          <w:numId w:val="0"/>
        </w:numPr>
        <w:ind w:left="360"/>
        <w:rPr>
          <w:rFonts w:ascii="Arial" w:hAnsi="Arial" w:cs="Arial"/>
        </w:rPr>
      </w:pPr>
    </w:p>
    <w:p w14:paraId="3B335149" w14:textId="77777777" w:rsidR="0032343B" w:rsidRPr="00D003AC" w:rsidRDefault="0032343B" w:rsidP="0032343B">
      <w:pPr>
        <w:pStyle w:val="VEOHRCNumberedlist"/>
        <w:numPr>
          <w:ilvl w:val="0"/>
          <w:numId w:val="0"/>
        </w:numPr>
        <w:ind w:left="360"/>
        <w:rPr>
          <w:rFonts w:ascii="Arial" w:hAnsi="Arial" w:cs="Arial"/>
        </w:rPr>
      </w:pPr>
    </w:p>
    <w:p w14:paraId="22B04C95" w14:textId="038D159F" w:rsidR="00021C6D" w:rsidRPr="00D003AC" w:rsidRDefault="00021C6D" w:rsidP="00EC1989">
      <w:pPr>
        <w:pStyle w:val="VEOHRCNumberedlist"/>
        <w:rPr>
          <w:rFonts w:ascii="Arial" w:hAnsi="Arial" w:cs="Arial"/>
        </w:rPr>
      </w:pPr>
      <w:r w:rsidRPr="00D003AC">
        <w:rPr>
          <w:rFonts w:ascii="Arial" w:hAnsi="Arial" w:cs="Arial"/>
        </w:rPr>
        <w:lastRenderedPageBreak/>
        <w:t>Good practice elements</w:t>
      </w:r>
      <w:r w:rsidR="000C0829" w:rsidRPr="00D003AC">
        <w:rPr>
          <w:rFonts w:ascii="Arial" w:hAnsi="Arial" w:cs="Arial"/>
        </w:rPr>
        <w:t xml:space="preserve"> include</w:t>
      </w:r>
      <w:r w:rsidRPr="00D003AC">
        <w:rPr>
          <w:rFonts w:ascii="Arial" w:hAnsi="Arial" w:cs="Arial"/>
        </w:rPr>
        <w:t>:</w:t>
      </w:r>
    </w:p>
    <w:p w14:paraId="6076C59F" w14:textId="191EA495" w:rsidR="00021C6D" w:rsidRPr="00D003AC" w:rsidRDefault="000C0829" w:rsidP="00B9271C">
      <w:pPr>
        <w:pStyle w:val="VEOHRCNumberedlist"/>
        <w:numPr>
          <w:ilvl w:val="0"/>
          <w:numId w:val="57"/>
        </w:numPr>
        <w:rPr>
          <w:rFonts w:ascii="Arial" w:hAnsi="Arial" w:cs="Arial"/>
        </w:rPr>
      </w:pPr>
      <w:r w:rsidRPr="00D003AC">
        <w:rPr>
          <w:rFonts w:ascii="Arial" w:hAnsi="Arial" w:cs="Arial"/>
        </w:rPr>
        <w:t>t</w:t>
      </w:r>
      <w:r w:rsidR="00021C6D" w:rsidRPr="00D003AC">
        <w:rPr>
          <w:rFonts w:ascii="Arial" w:hAnsi="Arial" w:cs="Arial"/>
        </w:rPr>
        <w:t>he intake worker identif</w:t>
      </w:r>
      <w:r w:rsidR="00CB204C" w:rsidRPr="00D003AC">
        <w:rPr>
          <w:rFonts w:ascii="Arial" w:hAnsi="Arial" w:cs="Arial"/>
        </w:rPr>
        <w:t>ying</w:t>
      </w:r>
      <w:r w:rsidR="00021C6D" w:rsidRPr="00D003AC">
        <w:rPr>
          <w:rFonts w:ascii="Arial" w:hAnsi="Arial" w:cs="Arial"/>
        </w:rPr>
        <w:t xml:space="preserve"> at the first interview that Leila was unable to openly discuss the violence in front of the children. She openly ask</w:t>
      </w:r>
      <w:r w:rsidR="00CB204C" w:rsidRPr="00D003AC">
        <w:rPr>
          <w:rFonts w:ascii="Arial" w:hAnsi="Arial" w:cs="Arial"/>
        </w:rPr>
        <w:t>ed</w:t>
      </w:r>
      <w:r w:rsidR="00021C6D" w:rsidRPr="00D003AC">
        <w:rPr>
          <w:rFonts w:ascii="Arial" w:hAnsi="Arial" w:cs="Arial"/>
        </w:rPr>
        <w:t xml:space="preserve"> Leila what her needs </w:t>
      </w:r>
      <w:r w:rsidR="00CB204C" w:rsidRPr="00D003AC">
        <w:rPr>
          <w:rFonts w:ascii="Arial" w:hAnsi="Arial" w:cs="Arial"/>
        </w:rPr>
        <w:t xml:space="preserve">were </w:t>
      </w:r>
      <w:r w:rsidR="00021C6D" w:rsidRPr="00D003AC">
        <w:rPr>
          <w:rFonts w:ascii="Arial" w:hAnsi="Arial" w:cs="Arial"/>
        </w:rPr>
        <w:t xml:space="preserve">to enable her to feel comfortable to do this </w:t>
      </w:r>
    </w:p>
    <w:p w14:paraId="47884844" w14:textId="5F188ED2" w:rsidR="00021C6D" w:rsidRPr="00D003AC" w:rsidRDefault="000C0829" w:rsidP="00B9271C">
      <w:pPr>
        <w:pStyle w:val="VEOHRCNumberedlist"/>
        <w:numPr>
          <w:ilvl w:val="0"/>
          <w:numId w:val="57"/>
        </w:numPr>
        <w:rPr>
          <w:rFonts w:ascii="Arial" w:hAnsi="Arial" w:cs="Arial"/>
        </w:rPr>
      </w:pPr>
      <w:r w:rsidRPr="00D003AC">
        <w:rPr>
          <w:rFonts w:ascii="Arial" w:hAnsi="Arial" w:cs="Arial"/>
        </w:rPr>
        <w:t>p</w:t>
      </w:r>
      <w:r w:rsidR="00021C6D" w:rsidRPr="00D003AC">
        <w:rPr>
          <w:rFonts w:ascii="Arial" w:hAnsi="Arial" w:cs="Arial"/>
        </w:rPr>
        <w:t>roviding Leila with a copy of the Service Charter and time to process it</w:t>
      </w:r>
    </w:p>
    <w:p w14:paraId="52493AEF" w14:textId="6AD2CA0C" w:rsidR="00021C6D" w:rsidRPr="00D003AC" w:rsidRDefault="000C0829" w:rsidP="00B9271C">
      <w:pPr>
        <w:pStyle w:val="VEOHRCNumberedlist"/>
        <w:numPr>
          <w:ilvl w:val="0"/>
          <w:numId w:val="57"/>
        </w:numPr>
        <w:rPr>
          <w:rFonts w:ascii="Arial" w:hAnsi="Arial" w:cs="Arial"/>
        </w:rPr>
      </w:pPr>
      <w:r w:rsidRPr="00D003AC">
        <w:rPr>
          <w:rFonts w:ascii="Arial" w:hAnsi="Arial" w:cs="Arial"/>
        </w:rPr>
        <w:t>t</w:t>
      </w:r>
      <w:r w:rsidR="00021C6D" w:rsidRPr="00D003AC">
        <w:rPr>
          <w:rFonts w:ascii="Arial" w:hAnsi="Arial" w:cs="Arial"/>
        </w:rPr>
        <w:t>he intake worker provid</w:t>
      </w:r>
      <w:r w:rsidR="00CB204C" w:rsidRPr="00D003AC">
        <w:rPr>
          <w:rFonts w:ascii="Arial" w:hAnsi="Arial" w:cs="Arial"/>
        </w:rPr>
        <w:t>ing</w:t>
      </w:r>
      <w:r w:rsidR="00021C6D" w:rsidRPr="00D003AC">
        <w:rPr>
          <w:rFonts w:ascii="Arial" w:hAnsi="Arial" w:cs="Arial"/>
        </w:rPr>
        <w:t xml:space="preserve"> her with options on how the children could be cared for </w:t>
      </w:r>
      <w:r w:rsidR="0051007C" w:rsidRPr="00D003AC">
        <w:rPr>
          <w:rFonts w:ascii="Arial" w:hAnsi="Arial" w:cs="Arial"/>
        </w:rPr>
        <w:t>while</w:t>
      </w:r>
      <w:r w:rsidR="00021C6D" w:rsidRPr="00D003AC">
        <w:rPr>
          <w:rFonts w:ascii="Arial" w:hAnsi="Arial" w:cs="Arial"/>
        </w:rPr>
        <w:t xml:space="preserve"> she is completing her intake assessment and address</w:t>
      </w:r>
      <w:r w:rsidR="00CB204C" w:rsidRPr="00D003AC">
        <w:rPr>
          <w:rFonts w:ascii="Arial" w:hAnsi="Arial" w:cs="Arial"/>
        </w:rPr>
        <w:t>ing</w:t>
      </w:r>
      <w:r w:rsidR="00021C6D" w:rsidRPr="00D003AC">
        <w:rPr>
          <w:rFonts w:ascii="Arial" w:hAnsi="Arial" w:cs="Arial"/>
        </w:rPr>
        <w:t xml:space="preserve"> her concerns about leaving them alone</w:t>
      </w:r>
    </w:p>
    <w:p w14:paraId="5E66C1AF" w14:textId="1D58D385" w:rsidR="00021C6D" w:rsidRPr="00D003AC" w:rsidRDefault="000C0829" w:rsidP="00B9271C">
      <w:pPr>
        <w:pStyle w:val="VEOHRCNumberedlist"/>
        <w:numPr>
          <w:ilvl w:val="0"/>
          <w:numId w:val="57"/>
        </w:numPr>
        <w:rPr>
          <w:rFonts w:ascii="Arial" w:hAnsi="Arial" w:cs="Arial"/>
        </w:rPr>
      </w:pPr>
      <w:r w:rsidRPr="00D003AC">
        <w:rPr>
          <w:rFonts w:ascii="Arial" w:hAnsi="Arial" w:cs="Arial"/>
        </w:rPr>
        <w:t>i</w:t>
      </w:r>
      <w:r w:rsidR="00021C6D" w:rsidRPr="00D003AC">
        <w:rPr>
          <w:rFonts w:ascii="Arial" w:hAnsi="Arial" w:cs="Arial"/>
        </w:rPr>
        <w:t>ntake worker respond</w:t>
      </w:r>
      <w:r w:rsidR="00CB204C" w:rsidRPr="00D003AC">
        <w:rPr>
          <w:rFonts w:ascii="Arial" w:hAnsi="Arial" w:cs="Arial"/>
        </w:rPr>
        <w:t>ing</w:t>
      </w:r>
      <w:r w:rsidR="00021C6D" w:rsidRPr="00D003AC">
        <w:rPr>
          <w:rFonts w:ascii="Arial" w:hAnsi="Arial" w:cs="Arial"/>
        </w:rPr>
        <w:t xml:space="preserve"> promptly to Leila when she raise</w:t>
      </w:r>
      <w:r w:rsidR="00CB204C" w:rsidRPr="00D003AC">
        <w:rPr>
          <w:rFonts w:ascii="Arial" w:hAnsi="Arial" w:cs="Arial"/>
        </w:rPr>
        <w:t>d</w:t>
      </w:r>
      <w:r w:rsidR="00021C6D" w:rsidRPr="00D003AC">
        <w:rPr>
          <w:rFonts w:ascii="Arial" w:hAnsi="Arial" w:cs="Arial"/>
        </w:rPr>
        <w:t xml:space="preserve"> her concerns and provid</w:t>
      </w:r>
      <w:r w:rsidR="00CB204C" w:rsidRPr="00D003AC">
        <w:rPr>
          <w:rFonts w:ascii="Arial" w:hAnsi="Arial" w:cs="Arial"/>
        </w:rPr>
        <w:t>ing</w:t>
      </w:r>
      <w:r w:rsidR="00021C6D" w:rsidRPr="00D003AC">
        <w:rPr>
          <w:rFonts w:ascii="Arial" w:hAnsi="Arial" w:cs="Arial"/>
        </w:rPr>
        <w:t xml:space="preserve"> her with additional </w:t>
      </w:r>
      <w:r w:rsidR="0051007C" w:rsidRPr="00D003AC">
        <w:rPr>
          <w:rFonts w:ascii="Arial" w:hAnsi="Arial" w:cs="Arial"/>
        </w:rPr>
        <w:t>childcare</w:t>
      </w:r>
      <w:r w:rsidR="00021C6D" w:rsidRPr="00D003AC">
        <w:rPr>
          <w:rFonts w:ascii="Arial" w:hAnsi="Arial" w:cs="Arial"/>
        </w:rPr>
        <w:t xml:space="preserve"> support</w:t>
      </w:r>
    </w:p>
    <w:p w14:paraId="27212EC4" w14:textId="73B75467" w:rsidR="00021C6D" w:rsidRDefault="000C0829" w:rsidP="00B9271C">
      <w:pPr>
        <w:pStyle w:val="VEOHRCNumberedlist"/>
        <w:numPr>
          <w:ilvl w:val="0"/>
          <w:numId w:val="57"/>
        </w:numPr>
        <w:rPr>
          <w:rFonts w:ascii="Arial" w:hAnsi="Arial" w:cs="Arial"/>
          <w:color w:val="000000"/>
          <w:sz w:val="22"/>
          <w:szCs w:val="22"/>
        </w:rPr>
      </w:pPr>
      <w:r w:rsidRPr="00D003AC">
        <w:rPr>
          <w:rFonts w:ascii="Arial" w:hAnsi="Arial" w:cs="Arial"/>
        </w:rPr>
        <w:t>u</w:t>
      </w:r>
      <w:r w:rsidR="00021C6D" w:rsidRPr="00D003AC">
        <w:rPr>
          <w:rFonts w:ascii="Arial" w:hAnsi="Arial" w:cs="Arial"/>
        </w:rPr>
        <w:t>pdating the policy to include consideration of the needs of parents/carers</w:t>
      </w:r>
      <w:r w:rsidR="00021C6D" w:rsidRPr="00D003AC">
        <w:rPr>
          <w:rFonts w:ascii="Arial" w:hAnsi="Arial" w:cs="Arial"/>
          <w:color w:val="000000"/>
          <w:sz w:val="22"/>
          <w:szCs w:val="22"/>
        </w:rPr>
        <w:t>.</w:t>
      </w:r>
    </w:p>
    <w:p w14:paraId="3AC22B12" w14:textId="77777777" w:rsidR="0032343B" w:rsidRPr="00D003AC" w:rsidRDefault="0032343B" w:rsidP="0032343B">
      <w:pPr>
        <w:pStyle w:val="VEOHRCNumberedlist"/>
        <w:numPr>
          <w:ilvl w:val="0"/>
          <w:numId w:val="0"/>
        </w:numPr>
        <w:ind w:left="709"/>
        <w:rPr>
          <w:rFonts w:ascii="Arial" w:hAnsi="Arial" w:cs="Arial"/>
          <w:color w:val="000000"/>
          <w:sz w:val="22"/>
          <w:szCs w:val="22"/>
        </w:rPr>
      </w:pPr>
    </w:p>
    <w:p w14:paraId="45FB2B4E" w14:textId="736F9600" w:rsidR="0032343B" w:rsidRDefault="00021C6D" w:rsidP="00A14C0D">
      <w:pPr>
        <w:pStyle w:val="VEOHRCNumberedlist"/>
        <w:autoSpaceDE w:val="0"/>
        <w:autoSpaceDN w:val="0"/>
        <w:adjustRightInd w:val="0"/>
        <w:rPr>
          <w:rFonts w:ascii="Arial" w:hAnsi="Arial" w:cs="Arial"/>
        </w:rPr>
      </w:pPr>
      <w:r w:rsidRPr="00D003AC">
        <w:rPr>
          <w:rFonts w:ascii="Arial" w:hAnsi="Arial" w:cs="Arial"/>
        </w:rPr>
        <w:t>The refuge should provide training to staff on providing an inclusive and non-discriminatory service</w:t>
      </w:r>
      <w:r w:rsidR="00CB204C" w:rsidRPr="00D003AC">
        <w:rPr>
          <w:rFonts w:ascii="Arial" w:hAnsi="Arial" w:cs="Arial"/>
        </w:rPr>
        <w:t xml:space="preserve">, </w:t>
      </w:r>
      <w:r w:rsidR="00361091" w:rsidRPr="00D003AC">
        <w:rPr>
          <w:rFonts w:ascii="Arial" w:hAnsi="Arial" w:cs="Arial"/>
        </w:rPr>
        <w:t>including</w:t>
      </w:r>
      <w:r w:rsidRPr="00D003AC">
        <w:rPr>
          <w:rFonts w:ascii="Arial" w:hAnsi="Arial" w:cs="Arial"/>
        </w:rPr>
        <w:t xml:space="preserve"> considerations for parents</w:t>
      </w:r>
      <w:r w:rsidR="00CB204C" w:rsidRPr="00D003AC">
        <w:rPr>
          <w:rFonts w:ascii="Arial" w:hAnsi="Arial" w:cs="Arial"/>
        </w:rPr>
        <w:t xml:space="preserve"> and </w:t>
      </w:r>
      <w:r w:rsidRPr="00D003AC">
        <w:rPr>
          <w:rFonts w:ascii="Arial" w:hAnsi="Arial" w:cs="Arial"/>
        </w:rPr>
        <w:t xml:space="preserve">carers and the need for access to childcare when required. </w:t>
      </w:r>
      <w:r w:rsidR="00CB204C" w:rsidRPr="00D003AC">
        <w:rPr>
          <w:rFonts w:ascii="Arial" w:hAnsi="Arial" w:cs="Arial"/>
        </w:rPr>
        <w:t xml:space="preserve">It </w:t>
      </w:r>
      <w:r w:rsidRPr="00D003AC">
        <w:rPr>
          <w:rFonts w:ascii="Arial" w:hAnsi="Arial" w:cs="Arial"/>
        </w:rPr>
        <w:t xml:space="preserve">should also update </w:t>
      </w:r>
      <w:r w:rsidR="00CB204C" w:rsidRPr="00D003AC">
        <w:rPr>
          <w:rFonts w:ascii="Arial" w:hAnsi="Arial" w:cs="Arial"/>
        </w:rPr>
        <w:t xml:space="preserve">its </w:t>
      </w:r>
      <w:r w:rsidRPr="00D003AC">
        <w:rPr>
          <w:rFonts w:ascii="Arial" w:hAnsi="Arial" w:cs="Arial"/>
        </w:rPr>
        <w:t>Service Charter to make it clear to service users that they can make a complaint if they feel they are discriminated against.</w:t>
      </w:r>
    </w:p>
    <w:p w14:paraId="3F0BE706" w14:textId="4FB91A0A" w:rsidR="003A3EF4" w:rsidRPr="00D003AC" w:rsidRDefault="00EC1989" w:rsidP="0032343B">
      <w:pPr>
        <w:pStyle w:val="VEOHRCNumberedlist"/>
        <w:numPr>
          <w:ilvl w:val="0"/>
          <w:numId w:val="0"/>
        </w:numPr>
        <w:autoSpaceDE w:val="0"/>
        <w:autoSpaceDN w:val="0"/>
        <w:adjustRightInd w:val="0"/>
        <w:ind w:left="360"/>
        <w:rPr>
          <w:rFonts w:ascii="Arial" w:hAnsi="Arial" w:cs="Arial"/>
        </w:rPr>
      </w:pPr>
      <w:r w:rsidRPr="00D003AC">
        <w:rPr>
          <w:rFonts w:ascii="Arial" w:hAnsi="Arial" w:cs="Arial"/>
        </w:rPr>
        <w:br/>
      </w:r>
      <w:r w:rsidR="00021C6D" w:rsidRPr="00D003AC">
        <w:rPr>
          <w:rFonts w:ascii="Arial" w:hAnsi="Arial" w:cs="Arial"/>
        </w:rPr>
        <w:t xml:space="preserve">To adopt a proactive and preventative approach, organisations can scan their organisation to identify gaps in their policies, practices and staff skills and culture. </w:t>
      </w:r>
      <w:r w:rsidR="00CB204C" w:rsidRPr="00D003AC">
        <w:rPr>
          <w:rFonts w:ascii="Arial" w:hAnsi="Arial" w:cs="Arial"/>
        </w:rPr>
        <w:t>P</w:t>
      </w:r>
      <w:r w:rsidR="00583BF4" w:rsidRPr="00D003AC">
        <w:rPr>
          <w:rFonts w:ascii="Arial" w:hAnsi="Arial" w:cs="Arial"/>
        </w:rPr>
        <w:t xml:space="preserve">art </w:t>
      </w:r>
      <w:r w:rsidR="00021C6D" w:rsidRPr="00D003AC">
        <w:rPr>
          <w:rFonts w:ascii="Arial" w:hAnsi="Arial" w:cs="Arial"/>
        </w:rPr>
        <w:t>4: Inclusive service delivery identifies a range of steps organisations can take to adopt a proactive and preventative approach, including an inclusive service delivery checklist.</w:t>
      </w:r>
    </w:p>
    <w:sectPr w:rsidR="003A3EF4" w:rsidRPr="00D003AC" w:rsidSect="00E2047F">
      <w:pgSz w:w="11906" w:h="16838" w:code="9"/>
      <w:pgMar w:top="1134" w:right="1418" w:bottom="1134" w:left="1418" w:header="709" w:footer="27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70F14F" w14:textId="77777777" w:rsidR="00021C6D" w:rsidRDefault="00021C6D">
      <w:r>
        <w:separator/>
      </w:r>
    </w:p>
  </w:endnote>
  <w:endnote w:type="continuationSeparator" w:id="0">
    <w:p w14:paraId="234191EF" w14:textId="77777777" w:rsidR="00021C6D" w:rsidRDefault="00021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Frutiger 45 Light">
    <w:panose1 w:val="00000000000000000000"/>
    <w:charset w:val="00"/>
    <w:family w:val="swiss"/>
    <w:notTrueType/>
    <w:pitch w:val="variable"/>
    <w:sig w:usb0="00000003" w:usb1="00000000" w:usb2="00000000" w:usb3="00000000" w:csb0="00000001" w:csb1="00000000"/>
  </w:font>
  <w:font w:name="Frutiger 55 Roman">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cript MT Bold">
    <w:altName w:val="Zapfino"/>
    <w:charset w:val="00"/>
    <w:family w:val="script"/>
    <w:pitch w:val="variable"/>
    <w:sig w:usb0="00000003" w:usb1="00000000" w:usb2="00000000" w:usb3="00000000" w:csb0="00000001" w:csb1="00000000"/>
  </w:font>
  <w:font w:name="Arial MT Light">
    <w:altName w:val="Arial MT Light"/>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FF1F45" w14:textId="77777777" w:rsidR="00021C6D" w:rsidRDefault="00021C6D">
      <w:r>
        <w:separator/>
      </w:r>
    </w:p>
  </w:footnote>
  <w:footnote w:type="continuationSeparator" w:id="0">
    <w:p w14:paraId="4564BA2E" w14:textId="77777777" w:rsidR="00021C6D" w:rsidRDefault="00021C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14A440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556DFF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AEA0B84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98638B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ADA0FF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1AF6E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E9CA1B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23CA98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B00B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72024FE"/>
    <w:lvl w:ilvl="0">
      <w:numFmt w:val="bullet"/>
      <w:pStyle w:val="VEOHRCListBullet2ndlevel"/>
      <w:lvlText w:val="-"/>
      <w:lvlJc w:val="left"/>
      <w:pPr>
        <w:tabs>
          <w:tab w:val="num" w:pos="720"/>
        </w:tabs>
        <w:ind w:left="720" w:hanging="360"/>
      </w:pPr>
      <w:rPr>
        <w:rFonts w:ascii="Arial" w:eastAsia="Times New Roman" w:hAnsi="Arial" w:cs="Arial" w:hint="default"/>
      </w:rPr>
    </w:lvl>
  </w:abstractNum>
  <w:abstractNum w:abstractNumId="10" w15:restartNumberingAfterBreak="0">
    <w:nsid w:val="09C04427"/>
    <w:multiLevelType w:val="hybridMultilevel"/>
    <w:tmpl w:val="1EF4D86A"/>
    <w:lvl w:ilvl="0" w:tplc="841A42F4">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1" w15:restartNumberingAfterBreak="0">
    <w:nsid w:val="0ACD1C38"/>
    <w:multiLevelType w:val="multilevel"/>
    <w:tmpl w:val="1C067092"/>
    <w:lvl w:ilvl="0">
      <w:start w:val="1"/>
      <w:numFmt w:val="bullet"/>
      <w:pStyle w:val="Bullet"/>
      <w:lvlText w:val=""/>
      <w:lvlJc w:val="left"/>
      <w:pPr>
        <w:tabs>
          <w:tab w:val="num" w:pos="644"/>
        </w:tabs>
        <w:ind w:left="64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2" w15:restartNumberingAfterBreak="0">
    <w:nsid w:val="0DB342DB"/>
    <w:multiLevelType w:val="hybridMultilevel"/>
    <w:tmpl w:val="7F1E21DC"/>
    <w:lvl w:ilvl="0" w:tplc="03A29D64">
      <w:start w:val="1"/>
      <w:numFmt w:val="bullet"/>
      <w:pStyle w:val="TableText-List3"/>
      <w:lvlText w:val=""/>
      <w:lvlJc w:val="left"/>
      <w:pPr>
        <w:tabs>
          <w:tab w:val="num" w:pos="425"/>
        </w:tabs>
        <w:ind w:left="425" w:hanging="141"/>
      </w:pPr>
      <w:rPr>
        <w:rFonts w:ascii="Symbol" w:hAnsi="Symbol" w:hint="default"/>
        <w:sz w:val="16"/>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062B06"/>
    <w:multiLevelType w:val="multilevel"/>
    <w:tmpl w:val="6DDE58B8"/>
    <w:lvl w:ilvl="0">
      <w:start w:val="1"/>
      <w:numFmt w:val="decimal"/>
      <w:lvlText w:val="%1."/>
      <w:lvlJc w:val="left"/>
      <w:pPr>
        <w:tabs>
          <w:tab w:val="num" w:pos="720"/>
        </w:tabs>
        <w:ind w:left="720" w:hanging="360"/>
      </w:pPr>
      <w:rPr>
        <w:rFonts w:hint="default"/>
      </w:rPr>
    </w:lvl>
    <w:lvl w:ilvl="1">
      <w:start w:val="1"/>
      <w:numFmt w:val="lowerLetter"/>
      <w:pStyle w:val="VEOHRCletterlist"/>
      <w:lvlText w:val="%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4" w15:restartNumberingAfterBreak="0">
    <w:nsid w:val="0E6270DA"/>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384712E"/>
    <w:multiLevelType w:val="hybridMultilevel"/>
    <w:tmpl w:val="1EF4D86A"/>
    <w:lvl w:ilvl="0" w:tplc="841A42F4">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6" w15:restartNumberingAfterBreak="0">
    <w:nsid w:val="15F915CD"/>
    <w:multiLevelType w:val="hybridMultilevel"/>
    <w:tmpl w:val="0A00E00C"/>
    <w:lvl w:ilvl="0" w:tplc="4B5EC29C">
      <w:start w:val="1"/>
      <w:numFmt w:val="bullet"/>
      <w:pStyle w:val="BodyText-List-RestrictedRelease"/>
      <w:lvlText w:val=""/>
      <w:lvlJc w:val="left"/>
      <w:pPr>
        <w:tabs>
          <w:tab w:val="num" w:pos="720"/>
        </w:tabs>
        <w:ind w:left="720" w:hanging="360"/>
      </w:pPr>
      <w:rPr>
        <w:rFonts w:ascii="Symbol" w:hAnsi="Symbol" w:hint="default"/>
        <w:color w:val="auto"/>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9FF05CF"/>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D811B41"/>
    <w:multiLevelType w:val="multilevel"/>
    <w:tmpl w:val="518604D6"/>
    <w:lvl w:ilvl="0">
      <w:start w:val="1"/>
      <w:numFmt w:val="bullet"/>
      <w:pStyle w:val="Bullet2"/>
      <w:lvlText w:val="~"/>
      <w:lvlJc w:val="left"/>
      <w:pPr>
        <w:tabs>
          <w:tab w:val="num" w:pos="927"/>
        </w:tabs>
        <w:ind w:left="927" w:hanging="360"/>
      </w:pPr>
      <w:rPr>
        <w:rFonts w:hAnsi="Arial" w:hint="default"/>
      </w:rPr>
    </w:lvl>
    <w:lvl w:ilvl="1">
      <w:start w:val="1"/>
      <w:numFmt w:val="bullet"/>
      <w:pStyle w:val="bullet3"/>
      <w:lvlText w:val=""/>
      <w:lvlJc w:val="left"/>
      <w:pPr>
        <w:tabs>
          <w:tab w:val="num" w:pos="2007"/>
        </w:tabs>
        <w:ind w:left="2007" w:hanging="360"/>
      </w:pPr>
      <w:rPr>
        <w:rFonts w:ascii="Symbol" w:hAnsi="Symbo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21B72C27"/>
    <w:multiLevelType w:val="multilevel"/>
    <w:tmpl w:val="D49860B2"/>
    <w:lvl w:ilvl="0">
      <w:start w:val="1"/>
      <w:numFmt w:val="decimal"/>
      <w:lvlRestart w:val="0"/>
      <w:pStyle w:val="Table-Number"/>
      <w:lvlText w:val="%1"/>
      <w:lvlJc w:val="left"/>
      <w:pPr>
        <w:tabs>
          <w:tab w:val="num" w:pos="283"/>
        </w:tabs>
        <w:ind w:left="283" w:hanging="283"/>
      </w:pPr>
      <w:rPr>
        <w:rFonts w:ascii="Verdana" w:hAnsi="Verdana" w:hint="default"/>
        <w:b w:val="0"/>
        <w:i w:val="0"/>
        <w:sz w:val="18"/>
      </w:rPr>
    </w:lvl>
    <w:lvl w:ilvl="1">
      <w:start w:val="1"/>
      <w:numFmt w:val="lowerLetter"/>
      <w:pStyle w:val="TableText-List-Level1"/>
      <w:lvlText w:val="%2)"/>
      <w:lvlJc w:val="left"/>
      <w:pPr>
        <w:tabs>
          <w:tab w:val="num" w:pos="283"/>
        </w:tabs>
        <w:ind w:left="283" w:hanging="283"/>
      </w:pPr>
      <w:rPr>
        <w:rFonts w:ascii="Verdana" w:hAnsi="Verdana" w:hint="default"/>
      </w:rPr>
    </w:lvl>
    <w:lvl w:ilvl="2">
      <w:start w:val="1"/>
      <w:numFmt w:val="lowerRoman"/>
      <w:pStyle w:val="TableText-List-Level2"/>
      <w:lvlText w:val="%3"/>
      <w:lvlJc w:val="left"/>
      <w:pPr>
        <w:tabs>
          <w:tab w:val="num" w:pos="567"/>
        </w:tabs>
        <w:ind w:left="567" w:hanging="284"/>
      </w:pPr>
      <w:rPr>
        <w:rFonts w:ascii="Verdana" w:hAnsi="Verdana" w:hint="default"/>
      </w:rPr>
    </w:lvl>
    <w:lvl w:ilvl="3">
      <w:start w:val="1"/>
      <w:numFmt w:val="decimal"/>
      <w:lvlText w:val="%1.%2.%3.%4."/>
      <w:lvlJc w:val="left"/>
      <w:pPr>
        <w:tabs>
          <w:tab w:val="num" w:pos="2160"/>
        </w:tabs>
        <w:ind w:left="1729" w:hanging="652"/>
      </w:pPr>
      <w:rPr>
        <w:rFonts w:ascii="Verdana" w:hAnsi="Verdana" w:hint="default"/>
      </w:rPr>
    </w:lvl>
    <w:lvl w:ilvl="4">
      <w:start w:val="1"/>
      <w:numFmt w:val="decimal"/>
      <w:lvlText w:val="%1.%2.%3.%4.%5."/>
      <w:lvlJc w:val="left"/>
      <w:pPr>
        <w:tabs>
          <w:tab w:val="num" w:pos="2517"/>
        </w:tabs>
        <w:ind w:left="2234" w:hanging="794"/>
      </w:pPr>
      <w:rPr>
        <w:rFonts w:ascii="Verdana" w:hAnsi="Verdana" w:hint="default"/>
      </w:rPr>
    </w:lvl>
    <w:lvl w:ilvl="5">
      <w:start w:val="1"/>
      <w:numFmt w:val="decimal"/>
      <w:lvlText w:val="%1.%2.%3.%4.%5.%6."/>
      <w:lvlJc w:val="left"/>
      <w:pPr>
        <w:tabs>
          <w:tab w:val="num" w:pos="3237"/>
        </w:tabs>
        <w:ind w:left="2738" w:hanging="941"/>
      </w:pPr>
      <w:rPr>
        <w:rFonts w:ascii="Verdana" w:hAnsi="Verdana" w:hint="default"/>
      </w:rPr>
    </w:lvl>
    <w:lvl w:ilvl="6">
      <w:start w:val="1"/>
      <w:numFmt w:val="decimal"/>
      <w:lvlText w:val="%1.%2.%3.%4.%5.%6.%7."/>
      <w:lvlJc w:val="left"/>
      <w:pPr>
        <w:tabs>
          <w:tab w:val="num" w:pos="3957"/>
        </w:tabs>
        <w:ind w:left="3237" w:hanging="1077"/>
      </w:pPr>
      <w:rPr>
        <w:rFonts w:ascii="Verdana" w:hAnsi="Verdana" w:hint="default"/>
      </w:rPr>
    </w:lvl>
    <w:lvl w:ilvl="7">
      <w:start w:val="1"/>
      <w:numFmt w:val="decimal"/>
      <w:lvlText w:val="%1.%2.%3.%4.%5.%6.%7.%8."/>
      <w:lvlJc w:val="left"/>
      <w:pPr>
        <w:tabs>
          <w:tab w:val="num" w:pos="4320"/>
        </w:tabs>
        <w:ind w:left="3742" w:hanging="1225"/>
      </w:pPr>
      <w:rPr>
        <w:rFonts w:ascii="Verdana" w:hAnsi="Verdana" w:hint="default"/>
      </w:rPr>
    </w:lvl>
    <w:lvl w:ilvl="8">
      <w:start w:val="1"/>
      <w:numFmt w:val="decimal"/>
      <w:lvlText w:val="%1.%2.%3.%4.%5.%6.%7.%8.%9."/>
      <w:lvlJc w:val="left"/>
      <w:pPr>
        <w:tabs>
          <w:tab w:val="num" w:pos="5040"/>
        </w:tabs>
        <w:ind w:left="4320" w:hanging="1440"/>
      </w:pPr>
      <w:rPr>
        <w:rFonts w:ascii="Verdana" w:hAnsi="Verdana" w:hint="default"/>
      </w:rPr>
    </w:lvl>
  </w:abstractNum>
  <w:abstractNum w:abstractNumId="20" w15:restartNumberingAfterBreak="0">
    <w:nsid w:val="22281366"/>
    <w:multiLevelType w:val="hybridMultilevel"/>
    <w:tmpl w:val="ED2C472C"/>
    <w:lvl w:ilvl="0" w:tplc="28E4FF92">
      <w:start w:val="1"/>
      <w:numFmt w:val="decimal"/>
      <w:lvlText w:val="%1."/>
      <w:lvlJc w:val="left"/>
      <w:pPr>
        <w:tabs>
          <w:tab w:val="num" w:pos="720"/>
        </w:tabs>
        <w:ind w:left="720" w:hanging="360"/>
      </w:pPr>
    </w:lvl>
    <w:lvl w:ilvl="1" w:tplc="3DF4300C" w:tentative="1">
      <w:start w:val="1"/>
      <w:numFmt w:val="lowerLetter"/>
      <w:lvlText w:val="%2."/>
      <w:lvlJc w:val="left"/>
      <w:pPr>
        <w:tabs>
          <w:tab w:val="num" w:pos="1440"/>
        </w:tabs>
        <w:ind w:left="1440" w:hanging="360"/>
      </w:pPr>
    </w:lvl>
    <w:lvl w:ilvl="2" w:tplc="92F41ABA">
      <w:start w:val="1"/>
      <w:numFmt w:val="lowerRoman"/>
      <w:pStyle w:val="Handoutdotlist1"/>
      <w:lvlText w:val="%3."/>
      <w:lvlJc w:val="right"/>
      <w:pPr>
        <w:tabs>
          <w:tab w:val="num" w:pos="2340"/>
        </w:tabs>
        <w:ind w:left="2340" w:hanging="360"/>
      </w:pPr>
    </w:lvl>
    <w:lvl w:ilvl="3" w:tplc="CD666126" w:tentative="1">
      <w:start w:val="1"/>
      <w:numFmt w:val="decimal"/>
      <w:lvlText w:val="%4."/>
      <w:lvlJc w:val="left"/>
      <w:pPr>
        <w:tabs>
          <w:tab w:val="num" w:pos="2880"/>
        </w:tabs>
        <w:ind w:left="2880" w:hanging="360"/>
      </w:pPr>
    </w:lvl>
    <w:lvl w:ilvl="4" w:tplc="677A2036" w:tentative="1">
      <w:start w:val="1"/>
      <w:numFmt w:val="lowerLetter"/>
      <w:lvlText w:val="%5."/>
      <w:lvlJc w:val="left"/>
      <w:pPr>
        <w:tabs>
          <w:tab w:val="num" w:pos="3600"/>
        </w:tabs>
        <w:ind w:left="3600" w:hanging="360"/>
      </w:pPr>
    </w:lvl>
    <w:lvl w:ilvl="5" w:tplc="3E36F22A" w:tentative="1">
      <w:start w:val="1"/>
      <w:numFmt w:val="lowerRoman"/>
      <w:lvlText w:val="%6."/>
      <w:lvlJc w:val="right"/>
      <w:pPr>
        <w:tabs>
          <w:tab w:val="num" w:pos="4320"/>
        </w:tabs>
        <w:ind w:left="4320" w:hanging="180"/>
      </w:pPr>
    </w:lvl>
    <w:lvl w:ilvl="6" w:tplc="E7E01AA8" w:tentative="1">
      <w:start w:val="1"/>
      <w:numFmt w:val="decimal"/>
      <w:lvlText w:val="%7."/>
      <w:lvlJc w:val="left"/>
      <w:pPr>
        <w:tabs>
          <w:tab w:val="num" w:pos="5040"/>
        </w:tabs>
        <w:ind w:left="5040" w:hanging="360"/>
      </w:pPr>
    </w:lvl>
    <w:lvl w:ilvl="7" w:tplc="0D34F002" w:tentative="1">
      <w:start w:val="1"/>
      <w:numFmt w:val="lowerLetter"/>
      <w:lvlText w:val="%8."/>
      <w:lvlJc w:val="left"/>
      <w:pPr>
        <w:tabs>
          <w:tab w:val="num" w:pos="5760"/>
        </w:tabs>
        <w:ind w:left="5760" w:hanging="360"/>
      </w:pPr>
    </w:lvl>
    <w:lvl w:ilvl="8" w:tplc="46D6D2BC" w:tentative="1">
      <w:start w:val="1"/>
      <w:numFmt w:val="lowerRoman"/>
      <w:lvlText w:val="%9."/>
      <w:lvlJc w:val="right"/>
      <w:pPr>
        <w:tabs>
          <w:tab w:val="num" w:pos="6480"/>
        </w:tabs>
        <w:ind w:left="6480" w:hanging="180"/>
      </w:pPr>
    </w:lvl>
  </w:abstractNum>
  <w:abstractNum w:abstractNumId="21" w15:restartNumberingAfterBreak="0">
    <w:nsid w:val="24BC0A17"/>
    <w:multiLevelType w:val="hybridMultilevel"/>
    <w:tmpl w:val="1EF4D86A"/>
    <w:lvl w:ilvl="0" w:tplc="841A42F4">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2" w15:restartNumberingAfterBreak="0">
    <w:nsid w:val="24C54724"/>
    <w:multiLevelType w:val="hybridMultilevel"/>
    <w:tmpl w:val="1EF4D86A"/>
    <w:lvl w:ilvl="0" w:tplc="841A42F4">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3" w15:restartNumberingAfterBreak="0">
    <w:nsid w:val="25C53C8B"/>
    <w:multiLevelType w:val="multilevel"/>
    <w:tmpl w:val="91525E22"/>
    <w:lvl w:ilvl="0">
      <w:start w:val="1"/>
      <w:numFmt w:val="decimal"/>
      <w:lvlText w:val="%1."/>
      <w:lvlJc w:val="left"/>
      <w:pPr>
        <w:tabs>
          <w:tab w:val="num" w:pos="567"/>
        </w:tabs>
        <w:ind w:left="567" w:hanging="567"/>
      </w:pPr>
    </w:lvl>
    <w:lvl w:ilvl="1">
      <w:start w:val="1"/>
      <w:numFmt w:val="bullet"/>
      <w:pStyle w:val="bullets"/>
      <w:lvlText w:val=""/>
      <w:lvlJc w:val="left"/>
      <w:pPr>
        <w:tabs>
          <w:tab w:val="num" w:pos="927"/>
        </w:tabs>
        <w:ind w:left="720" w:hanging="153"/>
      </w:pPr>
      <w:rPr>
        <w:rFonts w:ascii="Wingdings" w:hAnsi="Wingding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28114D51"/>
    <w:multiLevelType w:val="hybridMultilevel"/>
    <w:tmpl w:val="A0DCA972"/>
    <w:lvl w:ilvl="0" w:tplc="D85CC78E">
      <w:start w:val="1"/>
      <w:numFmt w:val="bullet"/>
      <w:pStyle w:val="Titlepagecontentslist1"/>
      <w:lvlText w:val=""/>
      <w:lvlJc w:val="left"/>
      <w:pPr>
        <w:tabs>
          <w:tab w:val="num" w:pos="417"/>
        </w:tabs>
        <w:ind w:left="340" w:hanging="283"/>
      </w:pPr>
      <w:rPr>
        <w:rFonts w:ascii="Symbol" w:hAnsi="Symbol" w:hint="default"/>
      </w:rPr>
    </w:lvl>
    <w:lvl w:ilvl="1" w:tplc="35EE4C7E">
      <w:start w:val="1"/>
      <w:numFmt w:val="bullet"/>
      <w:lvlText w:val="o"/>
      <w:lvlJc w:val="left"/>
      <w:pPr>
        <w:tabs>
          <w:tab w:val="num" w:pos="2177"/>
        </w:tabs>
        <w:ind w:left="2177" w:hanging="360"/>
      </w:pPr>
      <w:rPr>
        <w:rFonts w:ascii="Courier New" w:hAnsi="Courier New" w:hint="default"/>
      </w:rPr>
    </w:lvl>
    <w:lvl w:ilvl="2" w:tplc="04C8A866" w:tentative="1">
      <w:start w:val="1"/>
      <w:numFmt w:val="bullet"/>
      <w:lvlText w:val=""/>
      <w:lvlJc w:val="left"/>
      <w:pPr>
        <w:tabs>
          <w:tab w:val="num" w:pos="2897"/>
        </w:tabs>
        <w:ind w:left="2897" w:hanging="360"/>
      </w:pPr>
      <w:rPr>
        <w:rFonts w:ascii="Wingdings" w:hAnsi="Wingdings" w:hint="default"/>
      </w:rPr>
    </w:lvl>
    <w:lvl w:ilvl="3" w:tplc="C6B4881A" w:tentative="1">
      <w:start w:val="1"/>
      <w:numFmt w:val="bullet"/>
      <w:lvlText w:val=""/>
      <w:lvlJc w:val="left"/>
      <w:pPr>
        <w:tabs>
          <w:tab w:val="num" w:pos="3617"/>
        </w:tabs>
        <w:ind w:left="3617" w:hanging="360"/>
      </w:pPr>
      <w:rPr>
        <w:rFonts w:ascii="Symbol" w:hAnsi="Symbol" w:hint="default"/>
      </w:rPr>
    </w:lvl>
    <w:lvl w:ilvl="4" w:tplc="AE64D8F6" w:tentative="1">
      <w:start w:val="1"/>
      <w:numFmt w:val="bullet"/>
      <w:lvlText w:val="o"/>
      <w:lvlJc w:val="left"/>
      <w:pPr>
        <w:tabs>
          <w:tab w:val="num" w:pos="4337"/>
        </w:tabs>
        <w:ind w:left="4337" w:hanging="360"/>
      </w:pPr>
      <w:rPr>
        <w:rFonts w:ascii="Courier New" w:hAnsi="Courier New" w:hint="default"/>
      </w:rPr>
    </w:lvl>
    <w:lvl w:ilvl="5" w:tplc="DFB47DC6" w:tentative="1">
      <w:start w:val="1"/>
      <w:numFmt w:val="bullet"/>
      <w:lvlText w:val=""/>
      <w:lvlJc w:val="left"/>
      <w:pPr>
        <w:tabs>
          <w:tab w:val="num" w:pos="5057"/>
        </w:tabs>
        <w:ind w:left="5057" w:hanging="360"/>
      </w:pPr>
      <w:rPr>
        <w:rFonts w:ascii="Wingdings" w:hAnsi="Wingdings" w:hint="default"/>
      </w:rPr>
    </w:lvl>
    <w:lvl w:ilvl="6" w:tplc="B39E62E8" w:tentative="1">
      <w:start w:val="1"/>
      <w:numFmt w:val="bullet"/>
      <w:lvlText w:val=""/>
      <w:lvlJc w:val="left"/>
      <w:pPr>
        <w:tabs>
          <w:tab w:val="num" w:pos="5777"/>
        </w:tabs>
        <w:ind w:left="5777" w:hanging="360"/>
      </w:pPr>
      <w:rPr>
        <w:rFonts w:ascii="Symbol" w:hAnsi="Symbol" w:hint="default"/>
      </w:rPr>
    </w:lvl>
    <w:lvl w:ilvl="7" w:tplc="BB1EE36A" w:tentative="1">
      <w:start w:val="1"/>
      <w:numFmt w:val="bullet"/>
      <w:lvlText w:val="o"/>
      <w:lvlJc w:val="left"/>
      <w:pPr>
        <w:tabs>
          <w:tab w:val="num" w:pos="6497"/>
        </w:tabs>
        <w:ind w:left="6497" w:hanging="360"/>
      </w:pPr>
      <w:rPr>
        <w:rFonts w:ascii="Courier New" w:hAnsi="Courier New" w:hint="default"/>
      </w:rPr>
    </w:lvl>
    <w:lvl w:ilvl="8" w:tplc="D89A0A4C" w:tentative="1">
      <w:start w:val="1"/>
      <w:numFmt w:val="bullet"/>
      <w:lvlText w:val=""/>
      <w:lvlJc w:val="left"/>
      <w:pPr>
        <w:tabs>
          <w:tab w:val="num" w:pos="7217"/>
        </w:tabs>
        <w:ind w:left="7217" w:hanging="360"/>
      </w:pPr>
      <w:rPr>
        <w:rFonts w:ascii="Wingdings" w:hAnsi="Wingdings" w:hint="default"/>
      </w:rPr>
    </w:lvl>
  </w:abstractNum>
  <w:abstractNum w:abstractNumId="25" w15:restartNumberingAfterBreak="0">
    <w:nsid w:val="28922093"/>
    <w:multiLevelType w:val="hybridMultilevel"/>
    <w:tmpl w:val="DAC44DC2"/>
    <w:lvl w:ilvl="0" w:tplc="59F8EBB4">
      <w:start w:val="1"/>
      <w:numFmt w:val="bullet"/>
      <w:pStyle w:val="TableText-List-Nolinespacing"/>
      <w:lvlText w:val=""/>
      <w:lvlJc w:val="left"/>
      <w:pPr>
        <w:tabs>
          <w:tab w:val="num" w:pos="142"/>
        </w:tabs>
        <w:ind w:left="142" w:hanging="142"/>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9E85E8A"/>
    <w:multiLevelType w:val="hybridMultilevel"/>
    <w:tmpl w:val="0444F09C"/>
    <w:lvl w:ilvl="0" w:tplc="0409000F">
      <w:start w:val="1"/>
      <w:numFmt w:val="decimal"/>
      <w:lvlText w:val="%1."/>
      <w:lvlJc w:val="left"/>
      <w:pPr>
        <w:ind w:left="720" w:hanging="360"/>
      </w:pPr>
      <w:rPr>
        <w:rFonts w:cs="Times New Roman" w:hint="default"/>
      </w:rPr>
    </w:lvl>
    <w:lvl w:ilvl="1" w:tplc="457E764C">
      <w:start w:val="1"/>
      <w:numFmt w:val="lowerRoman"/>
      <w:pStyle w:val="VEOHRCRomannumberlist"/>
      <w:lvlText w:val="%2)"/>
      <w:lvlJc w:val="left"/>
      <w:pPr>
        <w:tabs>
          <w:tab w:val="num" w:pos="1995"/>
        </w:tabs>
        <w:ind w:left="1995" w:hanging="915"/>
      </w:pPr>
      <w:rPr>
        <w:rFonts w:hint="default"/>
      </w:rPr>
    </w:lvl>
    <w:lvl w:ilvl="2" w:tplc="0C090019">
      <w:start w:val="1"/>
      <w:numFmt w:val="lowerLetter"/>
      <w:lvlText w:val="%3."/>
      <w:lvlJc w:val="left"/>
      <w:pPr>
        <w:tabs>
          <w:tab w:val="num" w:pos="2340"/>
        </w:tabs>
        <w:ind w:left="2340" w:hanging="360"/>
      </w:pPr>
      <w:rPr>
        <w:rFonts w:hint="default"/>
      </w:rPr>
    </w:lvl>
    <w:lvl w:ilvl="3" w:tplc="45CC0D7C">
      <w:start w:val="1"/>
      <w:numFmt w:val="decimal"/>
      <w:lvlText w:val="%4"/>
      <w:lvlJc w:val="left"/>
      <w:pPr>
        <w:tabs>
          <w:tab w:val="num" w:pos="2880"/>
        </w:tabs>
        <w:ind w:left="2880" w:hanging="360"/>
      </w:pPr>
      <w:rPr>
        <w:rFonts w:hint="default"/>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2E3D1375"/>
    <w:multiLevelType w:val="hybridMultilevel"/>
    <w:tmpl w:val="30D4C086"/>
    <w:lvl w:ilvl="0" w:tplc="76A63C9A">
      <w:start w:val="1"/>
      <w:numFmt w:val="bullet"/>
      <w:pStyle w:val="VEOHRCListBullet"/>
      <w:lvlText w:val=""/>
      <w:lvlJc w:val="left"/>
      <w:pPr>
        <w:tabs>
          <w:tab w:val="num" w:pos="360"/>
        </w:tabs>
        <w:ind w:left="360" w:hanging="360"/>
      </w:pPr>
      <w:rPr>
        <w:rFonts w:ascii="Symbol" w:hAnsi="Symbol" w:hint="default"/>
      </w:rPr>
    </w:lvl>
    <w:lvl w:ilvl="1" w:tplc="487ADAA2" w:tentative="1">
      <w:start w:val="1"/>
      <w:numFmt w:val="bullet"/>
      <w:lvlText w:val="o"/>
      <w:lvlJc w:val="left"/>
      <w:pPr>
        <w:tabs>
          <w:tab w:val="num" w:pos="1440"/>
        </w:tabs>
        <w:ind w:left="1440" w:hanging="360"/>
      </w:pPr>
      <w:rPr>
        <w:rFonts w:ascii="Courier New" w:hAnsi="Courier New" w:cs="Courier New" w:hint="default"/>
      </w:rPr>
    </w:lvl>
    <w:lvl w:ilvl="2" w:tplc="197AA7BC" w:tentative="1">
      <w:start w:val="1"/>
      <w:numFmt w:val="bullet"/>
      <w:lvlText w:val=""/>
      <w:lvlJc w:val="left"/>
      <w:pPr>
        <w:tabs>
          <w:tab w:val="num" w:pos="2160"/>
        </w:tabs>
        <w:ind w:left="2160" w:hanging="360"/>
      </w:pPr>
      <w:rPr>
        <w:rFonts w:ascii="Wingdings" w:hAnsi="Wingdings" w:hint="default"/>
      </w:rPr>
    </w:lvl>
    <w:lvl w:ilvl="3" w:tplc="6A3A8AAE" w:tentative="1">
      <w:start w:val="1"/>
      <w:numFmt w:val="bullet"/>
      <w:lvlText w:val=""/>
      <w:lvlJc w:val="left"/>
      <w:pPr>
        <w:tabs>
          <w:tab w:val="num" w:pos="2880"/>
        </w:tabs>
        <w:ind w:left="2880" w:hanging="360"/>
      </w:pPr>
      <w:rPr>
        <w:rFonts w:ascii="Symbol" w:hAnsi="Symbol" w:hint="default"/>
      </w:rPr>
    </w:lvl>
    <w:lvl w:ilvl="4" w:tplc="A19A0814" w:tentative="1">
      <w:start w:val="1"/>
      <w:numFmt w:val="bullet"/>
      <w:lvlText w:val="o"/>
      <w:lvlJc w:val="left"/>
      <w:pPr>
        <w:tabs>
          <w:tab w:val="num" w:pos="3600"/>
        </w:tabs>
        <w:ind w:left="3600" w:hanging="360"/>
      </w:pPr>
      <w:rPr>
        <w:rFonts w:ascii="Courier New" w:hAnsi="Courier New" w:cs="Courier New" w:hint="default"/>
      </w:rPr>
    </w:lvl>
    <w:lvl w:ilvl="5" w:tplc="23C6AECA" w:tentative="1">
      <w:start w:val="1"/>
      <w:numFmt w:val="bullet"/>
      <w:lvlText w:val=""/>
      <w:lvlJc w:val="left"/>
      <w:pPr>
        <w:tabs>
          <w:tab w:val="num" w:pos="4320"/>
        </w:tabs>
        <w:ind w:left="4320" w:hanging="360"/>
      </w:pPr>
      <w:rPr>
        <w:rFonts w:ascii="Wingdings" w:hAnsi="Wingdings" w:hint="default"/>
      </w:rPr>
    </w:lvl>
    <w:lvl w:ilvl="6" w:tplc="1F5A4214" w:tentative="1">
      <w:start w:val="1"/>
      <w:numFmt w:val="bullet"/>
      <w:lvlText w:val=""/>
      <w:lvlJc w:val="left"/>
      <w:pPr>
        <w:tabs>
          <w:tab w:val="num" w:pos="5040"/>
        </w:tabs>
        <w:ind w:left="5040" w:hanging="360"/>
      </w:pPr>
      <w:rPr>
        <w:rFonts w:ascii="Symbol" w:hAnsi="Symbol" w:hint="default"/>
      </w:rPr>
    </w:lvl>
    <w:lvl w:ilvl="7" w:tplc="5D60853C" w:tentative="1">
      <w:start w:val="1"/>
      <w:numFmt w:val="bullet"/>
      <w:lvlText w:val="o"/>
      <w:lvlJc w:val="left"/>
      <w:pPr>
        <w:tabs>
          <w:tab w:val="num" w:pos="5760"/>
        </w:tabs>
        <w:ind w:left="5760" w:hanging="360"/>
      </w:pPr>
      <w:rPr>
        <w:rFonts w:ascii="Courier New" w:hAnsi="Courier New" w:cs="Courier New" w:hint="default"/>
      </w:rPr>
    </w:lvl>
    <w:lvl w:ilvl="8" w:tplc="AFB8CDA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E9B2156"/>
    <w:multiLevelType w:val="singleLevel"/>
    <w:tmpl w:val="FC10802C"/>
    <w:lvl w:ilvl="0">
      <w:start w:val="1"/>
      <w:numFmt w:val="bullet"/>
      <w:pStyle w:val="BodyText-List"/>
      <w:lvlText w:val=""/>
      <w:lvlJc w:val="left"/>
      <w:pPr>
        <w:tabs>
          <w:tab w:val="num" w:pos="1418"/>
        </w:tabs>
        <w:ind w:left="1418" w:hanging="567"/>
      </w:pPr>
      <w:rPr>
        <w:rFonts w:ascii="Symbol" w:hAnsi="Symbol" w:hint="default"/>
        <w:color w:val="auto"/>
        <w:sz w:val="18"/>
      </w:rPr>
    </w:lvl>
  </w:abstractNum>
  <w:abstractNum w:abstractNumId="29" w15:restartNumberingAfterBreak="0">
    <w:nsid w:val="30A912C3"/>
    <w:multiLevelType w:val="hybridMultilevel"/>
    <w:tmpl w:val="FFFC24C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32B04E30"/>
    <w:multiLevelType w:val="hybridMultilevel"/>
    <w:tmpl w:val="BBEAAF48"/>
    <w:lvl w:ilvl="0" w:tplc="E63E8C0A">
      <w:start w:val="1"/>
      <w:numFmt w:val="bullet"/>
      <w:pStyle w:val="TableText-ListIndent"/>
      <w:lvlText w:val=""/>
      <w:lvlJc w:val="left"/>
      <w:pPr>
        <w:tabs>
          <w:tab w:val="num" w:pos="284"/>
        </w:tabs>
        <w:ind w:left="284" w:hanging="142"/>
      </w:pPr>
      <w:rPr>
        <w:rFonts w:ascii="Symbol" w:hAnsi="Symbol" w:hint="default"/>
        <w:color w:val="auto"/>
        <w:sz w:val="12"/>
      </w:rPr>
    </w:lvl>
    <w:lvl w:ilvl="1" w:tplc="CB8402E8" w:tentative="1">
      <w:start w:val="1"/>
      <w:numFmt w:val="bullet"/>
      <w:lvlText w:val="o"/>
      <w:lvlJc w:val="left"/>
      <w:pPr>
        <w:tabs>
          <w:tab w:val="num" w:pos="1440"/>
        </w:tabs>
        <w:ind w:left="1440" w:hanging="360"/>
      </w:pPr>
      <w:rPr>
        <w:rFonts w:ascii="Courier New" w:hAnsi="Courier New" w:cs="Courier New" w:hint="default"/>
      </w:rPr>
    </w:lvl>
    <w:lvl w:ilvl="2" w:tplc="BA864DFA" w:tentative="1">
      <w:start w:val="1"/>
      <w:numFmt w:val="bullet"/>
      <w:lvlText w:val=""/>
      <w:lvlJc w:val="left"/>
      <w:pPr>
        <w:tabs>
          <w:tab w:val="num" w:pos="2160"/>
        </w:tabs>
        <w:ind w:left="2160" w:hanging="360"/>
      </w:pPr>
      <w:rPr>
        <w:rFonts w:ascii="Wingdings" w:hAnsi="Wingdings" w:hint="default"/>
      </w:rPr>
    </w:lvl>
    <w:lvl w:ilvl="3" w:tplc="DA661D04" w:tentative="1">
      <w:start w:val="1"/>
      <w:numFmt w:val="bullet"/>
      <w:lvlText w:val=""/>
      <w:lvlJc w:val="left"/>
      <w:pPr>
        <w:tabs>
          <w:tab w:val="num" w:pos="2880"/>
        </w:tabs>
        <w:ind w:left="2880" w:hanging="360"/>
      </w:pPr>
      <w:rPr>
        <w:rFonts w:ascii="Symbol" w:hAnsi="Symbol" w:hint="default"/>
      </w:rPr>
    </w:lvl>
    <w:lvl w:ilvl="4" w:tplc="82D21432" w:tentative="1">
      <w:start w:val="1"/>
      <w:numFmt w:val="bullet"/>
      <w:lvlText w:val="o"/>
      <w:lvlJc w:val="left"/>
      <w:pPr>
        <w:tabs>
          <w:tab w:val="num" w:pos="3600"/>
        </w:tabs>
        <w:ind w:left="3600" w:hanging="360"/>
      </w:pPr>
      <w:rPr>
        <w:rFonts w:ascii="Courier New" w:hAnsi="Courier New" w:cs="Courier New" w:hint="default"/>
      </w:rPr>
    </w:lvl>
    <w:lvl w:ilvl="5" w:tplc="1E12E068" w:tentative="1">
      <w:start w:val="1"/>
      <w:numFmt w:val="bullet"/>
      <w:lvlText w:val=""/>
      <w:lvlJc w:val="left"/>
      <w:pPr>
        <w:tabs>
          <w:tab w:val="num" w:pos="4320"/>
        </w:tabs>
        <w:ind w:left="4320" w:hanging="360"/>
      </w:pPr>
      <w:rPr>
        <w:rFonts w:ascii="Wingdings" w:hAnsi="Wingdings" w:hint="default"/>
      </w:rPr>
    </w:lvl>
    <w:lvl w:ilvl="6" w:tplc="951E329C" w:tentative="1">
      <w:start w:val="1"/>
      <w:numFmt w:val="bullet"/>
      <w:lvlText w:val=""/>
      <w:lvlJc w:val="left"/>
      <w:pPr>
        <w:tabs>
          <w:tab w:val="num" w:pos="5040"/>
        </w:tabs>
        <w:ind w:left="5040" w:hanging="360"/>
      </w:pPr>
      <w:rPr>
        <w:rFonts w:ascii="Symbol" w:hAnsi="Symbol" w:hint="default"/>
      </w:rPr>
    </w:lvl>
    <w:lvl w:ilvl="7" w:tplc="DD6056A6" w:tentative="1">
      <w:start w:val="1"/>
      <w:numFmt w:val="bullet"/>
      <w:lvlText w:val="o"/>
      <w:lvlJc w:val="left"/>
      <w:pPr>
        <w:tabs>
          <w:tab w:val="num" w:pos="5760"/>
        </w:tabs>
        <w:ind w:left="5760" w:hanging="360"/>
      </w:pPr>
      <w:rPr>
        <w:rFonts w:ascii="Courier New" w:hAnsi="Courier New" w:cs="Courier New" w:hint="default"/>
      </w:rPr>
    </w:lvl>
    <w:lvl w:ilvl="8" w:tplc="B3DCB792"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C6A6B69"/>
    <w:multiLevelType w:val="hybridMultilevel"/>
    <w:tmpl w:val="1EF4D86A"/>
    <w:lvl w:ilvl="0" w:tplc="841A42F4">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2" w15:restartNumberingAfterBreak="0">
    <w:nsid w:val="3E837903"/>
    <w:multiLevelType w:val="hybridMultilevel"/>
    <w:tmpl w:val="BACE058A"/>
    <w:lvl w:ilvl="0" w:tplc="0B5C2C74">
      <w:start w:val="1"/>
      <w:numFmt w:val="bullet"/>
      <w:pStyle w:val="BodyText-List-Indent"/>
      <w:lvlText w:val=""/>
      <w:lvlJc w:val="left"/>
      <w:pPr>
        <w:tabs>
          <w:tab w:val="num" w:pos="1985"/>
        </w:tabs>
        <w:ind w:left="1985" w:hanging="567"/>
      </w:pPr>
      <w:rPr>
        <w:rFonts w:ascii="Wingdings" w:hAnsi="Wingdings"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ECE1F1A"/>
    <w:multiLevelType w:val="hybridMultilevel"/>
    <w:tmpl w:val="183E646A"/>
    <w:lvl w:ilvl="0" w:tplc="FFFFFFFF">
      <w:start w:val="1"/>
      <w:numFmt w:val="bullet"/>
      <w:pStyle w:val="Figure-List"/>
      <w:lvlText w:val=""/>
      <w:lvlJc w:val="left"/>
      <w:pPr>
        <w:tabs>
          <w:tab w:val="num" w:pos="360"/>
        </w:tabs>
        <w:ind w:left="227" w:hanging="227"/>
      </w:pPr>
      <w:rPr>
        <w:rFonts w:ascii="Wingdings" w:hAnsi="Wingdings"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3B336B0"/>
    <w:multiLevelType w:val="multilevel"/>
    <w:tmpl w:val="B8261A2A"/>
    <w:lvl w:ilvl="0">
      <w:start w:val="1"/>
      <w:numFmt w:val="decimal"/>
      <w:lvlRestart w:val="0"/>
      <w:pStyle w:val="Level1-Heading"/>
      <w:lvlText w:val="%1."/>
      <w:lvlJc w:val="left"/>
      <w:pPr>
        <w:tabs>
          <w:tab w:val="num" w:pos="850"/>
        </w:tabs>
        <w:ind w:left="850" w:hanging="850"/>
      </w:pPr>
      <w:rPr>
        <w:rFonts w:ascii="Verdana" w:hAnsi="Verdana" w:hint="default"/>
        <w:b/>
        <w:i w:val="0"/>
        <w:sz w:val="20"/>
      </w:rPr>
    </w:lvl>
    <w:lvl w:ilvl="1">
      <w:start w:val="1"/>
      <w:numFmt w:val="decimal"/>
      <w:pStyle w:val="Level2-Heading"/>
      <w:lvlText w:val="%1.%2"/>
      <w:lvlJc w:val="left"/>
      <w:pPr>
        <w:tabs>
          <w:tab w:val="num" w:pos="850"/>
        </w:tabs>
        <w:ind w:left="850" w:hanging="850"/>
      </w:pPr>
      <w:rPr>
        <w:rFonts w:ascii="Verdana" w:hAnsi="Verdana" w:hint="default"/>
        <w:b/>
        <w:i w:val="0"/>
        <w:sz w:val="20"/>
      </w:rPr>
    </w:lvl>
    <w:lvl w:ilvl="2">
      <w:start w:val="1"/>
      <w:numFmt w:val="decimal"/>
      <w:pStyle w:val="Level3-Heading"/>
      <w:lvlText w:val="%1.%2.%3"/>
      <w:lvlJc w:val="left"/>
      <w:pPr>
        <w:tabs>
          <w:tab w:val="num" w:pos="850"/>
        </w:tabs>
        <w:ind w:left="850" w:hanging="850"/>
      </w:pPr>
      <w:rPr>
        <w:rFonts w:ascii="Verdana" w:hAnsi="Verdana" w:hint="default"/>
        <w:b w:val="0"/>
        <w:i w:val="0"/>
        <w:sz w:val="20"/>
      </w:rPr>
    </w:lvl>
    <w:lvl w:ilvl="3">
      <w:start w:val="1"/>
      <w:numFmt w:val="decimal"/>
      <w:pStyle w:val="Level4-Heading"/>
      <w:lvlText w:val="%1.%2.%3.%4"/>
      <w:lvlJc w:val="left"/>
      <w:pPr>
        <w:tabs>
          <w:tab w:val="num" w:pos="850"/>
        </w:tabs>
        <w:ind w:left="850" w:hanging="850"/>
      </w:pPr>
      <w:rPr>
        <w:rFonts w:ascii="Verdana" w:hAnsi="Verdana" w:hint="default"/>
        <w:b w:val="0"/>
        <w:i w:val="0"/>
        <w:sz w:val="20"/>
      </w:rPr>
    </w:lvl>
    <w:lvl w:ilvl="4">
      <w:start w:val="1"/>
      <w:numFmt w:val="lowerLetter"/>
      <w:pStyle w:val="LevelBody1-a"/>
      <w:lvlText w:val="(%5)"/>
      <w:lvlJc w:val="left"/>
      <w:pPr>
        <w:tabs>
          <w:tab w:val="num" w:pos="1417"/>
        </w:tabs>
        <w:ind w:left="1417" w:hanging="567"/>
      </w:pPr>
      <w:rPr>
        <w:rFonts w:ascii="Verdana" w:hAnsi="Verdana" w:hint="default"/>
        <w:b w:val="0"/>
        <w:i w:val="0"/>
        <w:sz w:val="20"/>
      </w:rPr>
    </w:lvl>
    <w:lvl w:ilvl="5">
      <w:start w:val="1"/>
      <w:numFmt w:val="lowerRoman"/>
      <w:pStyle w:val="LevelBody2-i"/>
      <w:lvlText w:val="(%6)"/>
      <w:lvlJc w:val="left"/>
      <w:pPr>
        <w:tabs>
          <w:tab w:val="num" w:pos="1984"/>
        </w:tabs>
        <w:ind w:left="1984" w:hanging="567"/>
      </w:pPr>
      <w:rPr>
        <w:rFonts w:ascii="Verdana" w:hAnsi="Verdana" w:hint="default"/>
        <w:b w:val="0"/>
        <w:i w:val="0"/>
        <w:sz w:val="20"/>
      </w:rPr>
    </w:lvl>
    <w:lvl w:ilvl="6">
      <w:start w:val="1"/>
      <w:numFmt w:val="upperLetter"/>
      <w:pStyle w:val="LevelBody3-A"/>
      <w:lvlText w:val="(%7)"/>
      <w:lvlJc w:val="left"/>
      <w:pPr>
        <w:tabs>
          <w:tab w:val="num" w:pos="2551"/>
        </w:tabs>
        <w:ind w:left="2551" w:hanging="567"/>
      </w:pPr>
      <w:rPr>
        <w:rFonts w:ascii="Verdana" w:hAnsi="Verdana" w:hint="default"/>
      </w:rPr>
    </w:lvl>
    <w:lvl w:ilvl="7">
      <w:start w:val="1"/>
      <w:numFmt w:val="upperRoman"/>
      <w:pStyle w:val="LevelBody4-I"/>
      <w:lvlText w:val="(%8)"/>
      <w:lvlJc w:val="left"/>
      <w:pPr>
        <w:tabs>
          <w:tab w:val="num" w:pos="3118"/>
        </w:tabs>
        <w:ind w:left="3118" w:hanging="567"/>
      </w:pPr>
      <w:rPr>
        <w:rFonts w:ascii="Verdana" w:hAnsi="Verdana" w:hint="default"/>
      </w:rPr>
    </w:lvl>
    <w:lvl w:ilvl="8">
      <w:start w:val="1"/>
      <w:numFmt w:val="none"/>
      <w:suff w:val="nothing"/>
      <w:lvlText w:val=""/>
      <w:lvlJc w:val="left"/>
      <w:pPr>
        <w:ind w:left="0" w:firstLine="0"/>
      </w:pPr>
      <w:rPr>
        <w:rFonts w:ascii="Verdana" w:hAnsi="Verdana" w:hint="default"/>
      </w:rPr>
    </w:lvl>
  </w:abstractNum>
  <w:abstractNum w:abstractNumId="35" w15:restartNumberingAfterBreak="0">
    <w:nsid w:val="5ED02300"/>
    <w:multiLevelType w:val="hybridMultilevel"/>
    <w:tmpl w:val="E90C0874"/>
    <w:lvl w:ilvl="0" w:tplc="58DE90D8">
      <w:start w:val="1"/>
      <w:numFmt w:val="decimal"/>
      <w:pStyle w:val="TableText-numbers"/>
      <w:lvlText w:val="%1."/>
      <w:lvlJc w:val="left"/>
      <w:pPr>
        <w:tabs>
          <w:tab w:val="num" w:pos="360"/>
        </w:tabs>
        <w:ind w:left="284" w:hanging="284"/>
      </w:pPr>
    </w:lvl>
    <w:lvl w:ilvl="1" w:tplc="0C090003">
      <w:start w:val="1"/>
      <w:numFmt w:val="bullet"/>
      <w:lvlText w:val=""/>
      <w:lvlJc w:val="left"/>
      <w:pPr>
        <w:tabs>
          <w:tab w:val="num" w:pos="288"/>
        </w:tabs>
        <w:ind w:left="360" w:hanging="360"/>
      </w:pPr>
      <w:rPr>
        <w:rFonts w:ascii="Symbol" w:hAnsi="Symbol" w:hint="default"/>
      </w:r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36" w15:restartNumberingAfterBreak="0">
    <w:nsid w:val="5F686764"/>
    <w:multiLevelType w:val="hybridMultilevel"/>
    <w:tmpl w:val="8FBA7F5E"/>
    <w:lvl w:ilvl="0" w:tplc="CC7650DC">
      <w:start w:val="1"/>
      <w:numFmt w:val="bullet"/>
      <w:pStyle w:val="TableText-List"/>
      <w:lvlText w:val=""/>
      <w:lvlJc w:val="left"/>
      <w:pPr>
        <w:tabs>
          <w:tab w:val="num" w:pos="142"/>
        </w:tabs>
        <w:ind w:left="142" w:hanging="142"/>
      </w:pPr>
      <w:rPr>
        <w:rFonts w:ascii="Wingdings" w:hAnsi="Wingdings" w:hint="default"/>
      </w:rPr>
    </w:lvl>
    <w:lvl w:ilvl="1" w:tplc="0F78D536">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2C27C10"/>
    <w:multiLevelType w:val="hybridMultilevel"/>
    <w:tmpl w:val="6E0EB2DE"/>
    <w:lvl w:ilvl="0" w:tplc="5E707B34">
      <w:start w:val="9"/>
      <w:numFmt w:val="bullet"/>
      <w:pStyle w:val="Titlepagecontentslistindented"/>
      <w:lvlText w:val="-"/>
      <w:lvlJc w:val="left"/>
      <w:pPr>
        <w:tabs>
          <w:tab w:val="num" w:pos="1040"/>
        </w:tabs>
        <w:ind w:left="1040" w:hanging="360"/>
      </w:pPr>
      <w:rPr>
        <w:rFonts w:ascii="Times New Roman" w:eastAsia="Times New Roman" w:hAnsi="Times New Roman" w:cs="Times New Roman" w:hint="default"/>
      </w:rPr>
    </w:lvl>
    <w:lvl w:ilvl="1" w:tplc="FFFFFFFF" w:tentative="1">
      <w:start w:val="1"/>
      <w:numFmt w:val="bullet"/>
      <w:lvlText w:val="o"/>
      <w:lvlJc w:val="left"/>
      <w:pPr>
        <w:tabs>
          <w:tab w:val="num" w:pos="1760"/>
        </w:tabs>
        <w:ind w:left="1760" w:hanging="360"/>
      </w:pPr>
      <w:rPr>
        <w:rFonts w:ascii="Courier New" w:hAnsi="Courier New" w:hint="default"/>
      </w:rPr>
    </w:lvl>
    <w:lvl w:ilvl="2" w:tplc="FFFFFFFF" w:tentative="1">
      <w:start w:val="1"/>
      <w:numFmt w:val="bullet"/>
      <w:lvlText w:val=""/>
      <w:lvlJc w:val="left"/>
      <w:pPr>
        <w:tabs>
          <w:tab w:val="num" w:pos="2480"/>
        </w:tabs>
        <w:ind w:left="2480" w:hanging="360"/>
      </w:pPr>
      <w:rPr>
        <w:rFonts w:ascii="Wingdings" w:hAnsi="Wingdings" w:hint="default"/>
      </w:rPr>
    </w:lvl>
    <w:lvl w:ilvl="3" w:tplc="FFFFFFFF" w:tentative="1">
      <w:start w:val="1"/>
      <w:numFmt w:val="bullet"/>
      <w:lvlText w:val=""/>
      <w:lvlJc w:val="left"/>
      <w:pPr>
        <w:tabs>
          <w:tab w:val="num" w:pos="3200"/>
        </w:tabs>
        <w:ind w:left="3200" w:hanging="360"/>
      </w:pPr>
      <w:rPr>
        <w:rFonts w:ascii="Symbol" w:hAnsi="Symbol" w:hint="default"/>
      </w:rPr>
    </w:lvl>
    <w:lvl w:ilvl="4" w:tplc="FFFFFFFF" w:tentative="1">
      <w:start w:val="1"/>
      <w:numFmt w:val="bullet"/>
      <w:lvlText w:val="o"/>
      <w:lvlJc w:val="left"/>
      <w:pPr>
        <w:tabs>
          <w:tab w:val="num" w:pos="3920"/>
        </w:tabs>
        <w:ind w:left="3920" w:hanging="360"/>
      </w:pPr>
      <w:rPr>
        <w:rFonts w:ascii="Courier New" w:hAnsi="Courier New" w:hint="default"/>
      </w:rPr>
    </w:lvl>
    <w:lvl w:ilvl="5" w:tplc="FFFFFFFF" w:tentative="1">
      <w:start w:val="1"/>
      <w:numFmt w:val="bullet"/>
      <w:lvlText w:val=""/>
      <w:lvlJc w:val="left"/>
      <w:pPr>
        <w:tabs>
          <w:tab w:val="num" w:pos="4640"/>
        </w:tabs>
        <w:ind w:left="4640" w:hanging="360"/>
      </w:pPr>
      <w:rPr>
        <w:rFonts w:ascii="Wingdings" w:hAnsi="Wingdings" w:hint="default"/>
      </w:rPr>
    </w:lvl>
    <w:lvl w:ilvl="6" w:tplc="FFFFFFFF" w:tentative="1">
      <w:start w:val="1"/>
      <w:numFmt w:val="bullet"/>
      <w:lvlText w:val=""/>
      <w:lvlJc w:val="left"/>
      <w:pPr>
        <w:tabs>
          <w:tab w:val="num" w:pos="5360"/>
        </w:tabs>
        <w:ind w:left="5360" w:hanging="360"/>
      </w:pPr>
      <w:rPr>
        <w:rFonts w:ascii="Symbol" w:hAnsi="Symbol" w:hint="default"/>
      </w:rPr>
    </w:lvl>
    <w:lvl w:ilvl="7" w:tplc="FFFFFFFF" w:tentative="1">
      <w:start w:val="1"/>
      <w:numFmt w:val="bullet"/>
      <w:lvlText w:val="o"/>
      <w:lvlJc w:val="left"/>
      <w:pPr>
        <w:tabs>
          <w:tab w:val="num" w:pos="6080"/>
        </w:tabs>
        <w:ind w:left="6080" w:hanging="360"/>
      </w:pPr>
      <w:rPr>
        <w:rFonts w:ascii="Courier New" w:hAnsi="Courier New" w:hint="default"/>
      </w:rPr>
    </w:lvl>
    <w:lvl w:ilvl="8" w:tplc="FFFFFFFF" w:tentative="1">
      <w:start w:val="1"/>
      <w:numFmt w:val="bullet"/>
      <w:lvlText w:val=""/>
      <w:lvlJc w:val="left"/>
      <w:pPr>
        <w:tabs>
          <w:tab w:val="num" w:pos="6800"/>
        </w:tabs>
        <w:ind w:left="6800" w:hanging="360"/>
      </w:pPr>
      <w:rPr>
        <w:rFonts w:ascii="Wingdings" w:hAnsi="Wingdings" w:hint="default"/>
      </w:rPr>
    </w:lvl>
  </w:abstractNum>
  <w:abstractNum w:abstractNumId="38" w15:restartNumberingAfterBreak="0">
    <w:nsid w:val="6BCC4772"/>
    <w:multiLevelType w:val="hybridMultilevel"/>
    <w:tmpl w:val="6C44DF9C"/>
    <w:lvl w:ilvl="0" w:tplc="78FE35DA">
      <w:start w:val="1"/>
      <w:numFmt w:val="bullet"/>
      <w:pStyle w:val="GuidanceText-List"/>
      <w:lvlText w:val=""/>
      <w:lvlJc w:val="left"/>
      <w:pPr>
        <w:tabs>
          <w:tab w:val="num" w:pos="1418"/>
        </w:tabs>
        <w:ind w:left="1418" w:hanging="567"/>
      </w:pPr>
      <w:rPr>
        <w:rFonts w:ascii="Symbol" w:hAnsi="Symbol" w:hint="default"/>
        <w:color w:val="0000FF"/>
        <w:sz w:val="1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BCD6DC5"/>
    <w:multiLevelType w:val="hybridMultilevel"/>
    <w:tmpl w:val="342CEC4E"/>
    <w:lvl w:ilvl="0" w:tplc="456A5824">
      <w:start w:val="1"/>
      <w:numFmt w:val="bullet"/>
      <w:pStyle w:val="TableText-ListItalics"/>
      <w:lvlText w:val=""/>
      <w:lvlJc w:val="left"/>
      <w:pPr>
        <w:tabs>
          <w:tab w:val="num" w:pos="142"/>
        </w:tabs>
        <w:ind w:left="142" w:hanging="142"/>
      </w:pPr>
      <w:rPr>
        <w:rFonts w:ascii="Wingdings" w:hAnsi="Wingdings" w:hint="default"/>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F97656"/>
    <w:multiLevelType w:val="hybridMultilevel"/>
    <w:tmpl w:val="49C8F17C"/>
    <w:lvl w:ilvl="0" w:tplc="1A98B12A">
      <w:start w:val="1"/>
      <w:numFmt w:val="upperLetter"/>
      <w:pStyle w:val="Level0-Recitals"/>
      <w:lvlText w:val="%1"/>
      <w:lvlJc w:val="left"/>
      <w:pPr>
        <w:tabs>
          <w:tab w:val="num" w:pos="709"/>
        </w:tabs>
        <w:ind w:left="709" w:hanging="709"/>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6FE02948"/>
    <w:multiLevelType w:val="hybridMultilevel"/>
    <w:tmpl w:val="1EF4D86A"/>
    <w:lvl w:ilvl="0" w:tplc="841A42F4">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2" w15:restartNumberingAfterBreak="0">
    <w:nsid w:val="7087408A"/>
    <w:multiLevelType w:val="multilevel"/>
    <w:tmpl w:val="73B8D12A"/>
    <w:lvl w:ilvl="0">
      <w:start w:val="1"/>
      <w:numFmt w:val="decimal"/>
      <w:pStyle w:val="AppendixHeading1"/>
      <w:lvlText w:val="Appendix %1"/>
      <w:lvlJc w:val="left"/>
      <w:pPr>
        <w:tabs>
          <w:tab w:val="num" w:pos="1440"/>
        </w:tabs>
        <w:ind w:left="1134" w:hanging="1134"/>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729B701A"/>
    <w:multiLevelType w:val="hybridMultilevel"/>
    <w:tmpl w:val="F212507C"/>
    <w:lvl w:ilvl="0" w:tplc="FE18AD40">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4" w15:restartNumberingAfterBreak="0">
    <w:nsid w:val="74227D3A"/>
    <w:multiLevelType w:val="hybridMultilevel"/>
    <w:tmpl w:val="1EF4D86A"/>
    <w:lvl w:ilvl="0" w:tplc="841A42F4">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5" w15:restartNumberingAfterBreak="0">
    <w:nsid w:val="74FB0F79"/>
    <w:multiLevelType w:val="multilevel"/>
    <w:tmpl w:val="9AD09778"/>
    <w:lvl w:ilvl="0">
      <w:start w:val="1"/>
      <w:numFmt w:val="decimal"/>
      <w:lvlText w:val="%1.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6" w15:restartNumberingAfterBreak="0">
    <w:nsid w:val="75982498"/>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76393400"/>
    <w:multiLevelType w:val="multilevel"/>
    <w:tmpl w:val="A9EC56C0"/>
    <w:lvl w:ilvl="0">
      <w:start w:val="1"/>
      <w:numFmt w:val="decimal"/>
      <w:lvlRestart w:val="0"/>
      <w:pStyle w:val="BodyText-NumberedList1"/>
      <w:lvlText w:val="%1)"/>
      <w:lvlJc w:val="left"/>
      <w:pPr>
        <w:tabs>
          <w:tab w:val="num" w:pos="1417"/>
        </w:tabs>
        <w:ind w:left="1417" w:hanging="567"/>
      </w:pPr>
      <w:rPr>
        <w:rFonts w:ascii="Verdana" w:hAnsi="Verdana" w:hint="default"/>
      </w:rPr>
    </w:lvl>
    <w:lvl w:ilvl="1">
      <w:start w:val="1"/>
      <w:numFmt w:val="lowerLetter"/>
      <w:pStyle w:val="BodyText-NumberedLista"/>
      <w:lvlText w:val="%2."/>
      <w:lvlJc w:val="left"/>
      <w:pPr>
        <w:tabs>
          <w:tab w:val="num" w:pos="1984"/>
        </w:tabs>
        <w:ind w:left="1984" w:hanging="567"/>
      </w:pPr>
      <w:rPr>
        <w:rFonts w:ascii="Verdana" w:hAnsi="Verdana" w:hint="default"/>
      </w:rPr>
    </w:lvl>
    <w:lvl w:ilvl="2">
      <w:start w:val="1"/>
      <w:numFmt w:val="lowerRoman"/>
      <w:pStyle w:val="BodyText-NumberedListi"/>
      <w:lvlText w:val="%3."/>
      <w:lvlJc w:val="left"/>
      <w:pPr>
        <w:tabs>
          <w:tab w:val="num" w:pos="2449"/>
        </w:tabs>
        <w:ind w:left="2449" w:hanging="465"/>
      </w:pPr>
      <w:rPr>
        <w:rFonts w:ascii="Verdana" w:hAnsi="Verdana" w:hint="default"/>
      </w:rPr>
    </w:lvl>
    <w:lvl w:ilvl="3">
      <w:start w:val="1"/>
      <w:numFmt w:val="decimal"/>
      <w:pStyle w:val="BodyText-NumberedList10"/>
      <w:lvlText w:val="(%4)"/>
      <w:lvlJc w:val="left"/>
      <w:pPr>
        <w:tabs>
          <w:tab w:val="num" w:pos="3005"/>
        </w:tabs>
        <w:ind w:left="3005" w:hanging="556"/>
      </w:pPr>
      <w:rPr>
        <w:rFonts w:ascii="Verdana" w:hAnsi="Verdana" w:hint="default"/>
      </w:rPr>
    </w:lvl>
    <w:lvl w:ilvl="4">
      <w:start w:val="1"/>
      <w:numFmt w:val="decimal"/>
      <w:lvlText w:val="%1.%2.%3.%4.%5."/>
      <w:lvlJc w:val="left"/>
      <w:pPr>
        <w:tabs>
          <w:tab w:val="num" w:pos="3084"/>
        </w:tabs>
        <w:ind w:left="3084" w:hanging="794"/>
      </w:pPr>
      <w:rPr>
        <w:rFonts w:ascii="Verdana" w:hAnsi="Verdana" w:hint="default"/>
      </w:rPr>
    </w:lvl>
    <w:lvl w:ilvl="5">
      <w:start w:val="1"/>
      <w:numFmt w:val="decimal"/>
      <w:lvlText w:val="%1.%2.%3.%4.%5.%6."/>
      <w:lvlJc w:val="left"/>
      <w:pPr>
        <w:tabs>
          <w:tab w:val="num" w:pos="3589"/>
        </w:tabs>
        <w:ind w:left="3589" w:hanging="936"/>
      </w:pPr>
      <w:rPr>
        <w:rFonts w:ascii="Verdana" w:hAnsi="Verdana" w:hint="default"/>
      </w:rPr>
    </w:lvl>
    <w:lvl w:ilvl="6">
      <w:start w:val="1"/>
      <w:numFmt w:val="decimal"/>
      <w:lvlText w:val="%1.%2.%3.%4.%5.%6.%7."/>
      <w:lvlJc w:val="left"/>
      <w:pPr>
        <w:tabs>
          <w:tab w:val="num" w:pos="4093"/>
        </w:tabs>
        <w:ind w:left="4093" w:hanging="1083"/>
      </w:pPr>
      <w:rPr>
        <w:rFonts w:ascii="Verdana" w:hAnsi="Verdana" w:hint="default"/>
      </w:rPr>
    </w:lvl>
    <w:lvl w:ilvl="7">
      <w:start w:val="1"/>
      <w:numFmt w:val="decimal"/>
      <w:lvlText w:val="%1.%2.%3.%4.%5.%6.%7.%8."/>
      <w:lvlJc w:val="left"/>
      <w:pPr>
        <w:tabs>
          <w:tab w:val="num" w:pos="4592"/>
        </w:tabs>
        <w:ind w:left="4592" w:hanging="1219"/>
      </w:pPr>
      <w:rPr>
        <w:rFonts w:ascii="Verdana" w:hAnsi="Verdana" w:hint="default"/>
      </w:rPr>
    </w:lvl>
    <w:lvl w:ilvl="8">
      <w:start w:val="1"/>
      <w:numFmt w:val="decimal"/>
      <w:lvlText w:val="%1.%2.%3.%4.%5.%6.%7.%8.%9."/>
      <w:lvlJc w:val="left"/>
      <w:pPr>
        <w:tabs>
          <w:tab w:val="num" w:pos="5170"/>
        </w:tabs>
        <w:ind w:left="5170" w:hanging="1440"/>
      </w:pPr>
      <w:rPr>
        <w:rFonts w:ascii="Verdana" w:hAnsi="Verdana" w:hint="default"/>
      </w:rPr>
    </w:lvl>
  </w:abstractNum>
  <w:abstractNum w:abstractNumId="48" w15:restartNumberingAfterBreak="0">
    <w:nsid w:val="7B096B57"/>
    <w:multiLevelType w:val="hybridMultilevel"/>
    <w:tmpl w:val="989E67F6"/>
    <w:lvl w:ilvl="0" w:tplc="E05A66C6">
      <w:start w:val="1"/>
      <w:numFmt w:val="decimal"/>
      <w:pStyle w:val="VEOHRCNumberedlist"/>
      <w:lvlText w:val="%1."/>
      <w:lvlJc w:val="left"/>
      <w:pPr>
        <w:tabs>
          <w:tab w:val="num" w:pos="360"/>
        </w:tabs>
        <w:ind w:left="360" w:hanging="360"/>
      </w:pPr>
      <w:rPr>
        <w:rFont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6"/>
  </w:num>
  <w:num w:numId="12">
    <w:abstractNumId w:val="17"/>
  </w:num>
  <w:num w:numId="13">
    <w:abstractNumId w:val="14"/>
  </w:num>
  <w:num w:numId="14">
    <w:abstractNumId w:val="27"/>
  </w:num>
  <w:num w:numId="15">
    <w:abstractNumId w:val="48"/>
  </w:num>
  <w:num w:numId="16">
    <w:abstractNumId w:val="45"/>
  </w:num>
  <w:num w:numId="17">
    <w:abstractNumId w:val="11"/>
  </w:num>
  <w:num w:numId="18">
    <w:abstractNumId w:val="18"/>
  </w:num>
  <w:num w:numId="19">
    <w:abstractNumId w:val="23"/>
  </w:num>
  <w:num w:numId="20">
    <w:abstractNumId w:val="20"/>
  </w:num>
  <w:num w:numId="21">
    <w:abstractNumId w:val="24"/>
  </w:num>
  <w:num w:numId="22">
    <w:abstractNumId w:val="37"/>
  </w:num>
  <w:num w:numId="23">
    <w:abstractNumId w:val="42"/>
  </w:num>
  <w:num w:numId="24">
    <w:abstractNumId w:val="33"/>
  </w:num>
  <w:num w:numId="25">
    <w:abstractNumId w:val="36"/>
  </w:num>
  <w:num w:numId="26">
    <w:abstractNumId w:val="16"/>
  </w:num>
  <w:num w:numId="27">
    <w:abstractNumId w:val="32"/>
  </w:num>
  <w:num w:numId="28">
    <w:abstractNumId w:val="25"/>
  </w:num>
  <w:num w:numId="29">
    <w:abstractNumId w:val="30"/>
  </w:num>
  <w:num w:numId="30">
    <w:abstractNumId w:val="39"/>
  </w:num>
  <w:num w:numId="31">
    <w:abstractNumId w:val="35"/>
  </w:num>
  <w:num w:numId="32">
    <w:abstractNumId w:val="40"/>
  </w:num>
  <w:num w:numId="33">
    <w:abstractNumId w:val="34"/>
  </w:num>
  <w:num w:numId="34">
    <w:abstractNumId w:val="28"/>
  </w:num>
  <w:num w:numId="35">
    <w:abstractNumId w:val="38"/>
  </w:num>
  <w:num w:numId="36">
    <w:abstractNumId w:val="19"/>
  </w:num>
  <w:num w:numId="37">
    <w:abstractNumId w:val="12"/>
  </w:num>
  <w:num w:numId="38">
    <w:abstractNumId w:val="47"/>
  </w:num>
  <w:num w:numId="39">
    <w:abstractNumId w:val="26"/>
  </w:num>
  <w:num w:numId="40">
    <w:abstractNumId w:val="13"/>
  </w:num>
  <w:num w:numId="41">
    <w:abstractNumId w:val="48"/>
    <w:lvlOverride w:ilvl="0">
      <w:startOverride w:val="1"/>
    </w:lvlOverride>
  </w:num>
  <w:num w:numId="42">
    <w:abstractNumId w:val="22"/>
  </w:num>
  <w:num w:numId="43">
    <w:abstractNumId w:val="43"/>
  </w:num>
  <w:num w:numId="44">
    <w:abstractNumId w:val="48"/>
    <w:lvlOverride w:ilvl="0">
      <w:startOverride w:val="1"/>
    </w:lvlOverride>
  </w:num>
  <w:num w:numId="45">
    <w:abstractNumId w:val="48"/>
    <w:lvlOverride w:ilvl="0">
      <w:startOverride w:val="1"/>
    </w:lvlOverride>
  </w:num>
  <w:num w:numId="46">
    <w:abstractNumId w:val="48"/>
    <w:lvlOverride w:ilvl="0">
      <w:startOverride w:val="1"/>
    </w:lvlOverride>
  </w:num>
  <w:num w:numId="47">
    <w:abstractNumId w:val="48"/>
    <w:lvlOverride w:ilvl="0">
      <w:startOverride w:val="1"/>
    </w:lvlOverride>
  </w:num>
  <w:num w:numId="48">
    <w:abstractNumId w:val="31"/>
  </w:num>
  <w:num w:numId="49">
    <w:abstractNumId w:val="21"/>
  </w:num>
  <w:num w:numId="50">
    <w:abstractNumId w:val="41"/>
  </w:num>
  <w:num w:numId="51">
    <w:abstractNumId w:val="48"/>
    <w:lvlOverride w:ilvl="0">
      <w:startOverride w:val="1"/>
    </w:lvlOverride>
  </w:num>
  <w:num w:numId="52">
    <w:abstractNumId w:val="48"/>
    <w:lvlOverride w:ilvl="0">
      <w:startOverride w:val="1"/>
    </w:lvlOverride>
  </w:num>
  <w:num w:numId="53">
    <w:abstractNumId w:val="15"/>
  </w:num>
  <w:num w:numId="54">
    <w:abstractNumId w:val="10"/>
  </w:num>
  <w:num w:numId="55">
    <w:abstractNumId w:val="48"/>
    <w:lvlOverride w:ilvl="0">
      <w:startOverride w:val="1"/>
    </w:lvlOverride>
  </w:num>
  <w:num w:numId="56">
    <w:abstractNumId w:val="48"/>
    <w:lvlOverride w:ilvl="0">
      <w:startOverride w:val="1"/>
    </w:lvlOverride>
  </w:num>
  <w:num w:numId="57">
    <w:abstractNumId w:val="44"/>
  </w:num>
  <w:num w:numId="58">
    <w:abstractNumId w:val="29"/>
  </w:num>
  <w:num w:numId="59">
    <w:abstractNumId w:val="48"/>
    <w:lvlOverride w:ilvl="0">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C6D"/>
    <w:rsid w:val="00014649"/>
    <w:rsid w:val="00021C6D"/>
    <w:rsid w:val="0003080D"/>
    <w:rsid w:val="00032B53"/>
    <w:rsid w:val="00042CA3"/>
    <w:rsid w:val="000735CB"/>
    <w:rsid w:val="000860D8"/>
    <w:rsid w:val="000A0CC8"/>
    <w:rsid w:val="000A4416"/>
    <w:rsid w:val="000C0829"/>
    <w:rsid w:val="000E0FEE"/>
    <w:rsid w:val="000E2477"/>
    <w:rsid w:val="000F79BE"/>
    <w:rsid w:val="001044E4"/>
    <w:rsid w:val="00107865"/>
    <w:rsid w:val="001112FC"/>
    <w:rsid w:val="001118B2"/>
    <w:rsid w:val="00124060"/>
    <w:rsid w:val="00124749"/>
    <w:rsid w:val="00130069"/>
    <w:rsid w:val="00132003"/>
    <w:rsid w:val="00137669"/>
    <w:rsid w:val="00181097"/>
    <w:rsid w:val="00187C3E"/>
    <w:rsid w:val="00193E85"/>
    <w:rsid w:val="001D3D10"/>
    <w:rsid w:val="00205316"/>
    <w:rsid w:val="00205A10"/>
    <w:rsid w:val="00221679"/>
    <w:rsid w:val="00235BF0"/>
    <w:rsid w:val="00265A2C"/>
    <w:rsid w:val="00276F06"/>
    <w:rsid w:val="00281D6F"/>
    <w:rsid w:val="00284921"/>
    <w:rsid w:val="0029662A"/>
    <w:rsid w:val="002A58FD"/>
    <w:rsid w:val="002B2223"/>
    <w:rsid w:val="002B4ECE"/>
    <w:rsid w:val="002C4CCE"/>
    <w:rsid w:val="002D732E"/>
    <w:rsid w:val="002E170F"/>
    <w:rsid w:val="002F016E"/>
    <w:rsid w:val="002F13A4"/>
    <w:rsid w:val="003001B3"/>
    <w:rsid w:val="00301490"/>
    <w:rsid w:val="00301FC7"/>
    <w:rsid w:val="0031423E"/>
    <w:rsid w:val="0032343B"/>
    <w:rsid w:val="003271F0"/>
    <w:rsid w:val="00342C96"/>
    <w:rsid w:val="003577BF"/>
    <w:rsid w:val="00361091"/>
    <w:rsid w:val="00363B5B"/>
    <w:rsid w:val="003664FE"/>
    <w:rsid w:val="003832C6"/>
    <w:rsid w:val="003837F0"/>
    <w:rsid w:val="00395EEE"/>
    <w:rsid w:val="003965C3"/>
    <w:rsid w:val="003966A0"/>
    <w:rsid w:val="003A3EF4"/>
    <w:rsid w:val="003A642E"/>
    <w:rsid w:val="003A7955"/>
    <w:rsid w:val="003C21BD"/>
    <w:rsid w:val="003C5E29"/>
    <w:rsid w:val="003D0A30"/>
    <w:rsid w:val="003D0AFD"/>
    <w:rsid w:val="003D1E98"/>
    <w:rsid w:val="003E03C4"/>
    <w:rsid w:val="003E676F"/>
    <w:rsid w:val="00404E8A"/>
    <w:rsid w:val="00413AA3"/>
    <w:rsid w:val="00430C66"/>
    <w:rsid w:val="0044777B"/>
    <w:rsid w:val="00451A11"/>
    <w:rsid w:val="00481CB9"/>
    <w:rsid w:val="0048424B"/>
    <w:rsid w:val="00487E03"/>
    <w:rsid w:val="004905E9"/>
    <w:rsid w:val="004919DD"/>
    <w:rsid w:val="004A38C5"/>
    <w:rsid w:val="004A3E78"/>
    <w:rsid w:val="004A607E"/>
    <w:rsid w:val="004B1E0A"/>
    <w:rsid w:val="004D2862"/>
    <w:rsid w:val="004E0C1F"/>
    <w:rsid w:val="00500F88"/>
    <w:rsid w:val="0051007C"/>
    <w:rsid w:val="00514058"/>
    <w:rsid w:val="005256F7"/>
    <w:rsid w:val="00530F52"/>
    <w:rsid w:val="00531699"/>
    <w:rsid w:val="00535117"/>
    <w:rsid w:val="00540F42"/>
    <w:rsid w:val="00553F0F"/>
    <w:rsid w:val="0056016E"/>
    <w:rsid w:val="00560C1C"/>
    <w:rsid w:val="0056661D"/>
    <w:rsid w:val="00583BF4"/>
    <w:rsid w:val="0058484F"/>
    <w:rsid w:val="005A2471"/>
    <w:rsid w:val="005A27E1"/>
    <w:rsid w:val="005A7E22"/>
    <w:rsid w:val="005B4901"/>
    <w:rsid w:val="005B6A66"/>
    <w:rsid w:val="005C2970"/>
    <w:rsid w:val="005D2CD1"/>
    <w:rsid w:val="005D7169"/>
    <w:rsid w:val="005E2C8F"/>
    <w:rsid w:val="005E5263"/>
    <w:rsid w:val="005F078D"/>
    <w:rsid w:val="0060657E"/>
    <w:rsid w:val="0062600D"/>
    <w:rsid w:val="006412B2"/>
    <w:rsid w:val="00656E4C"/>
    <w:rsid w:val="00664BA8"/>
    <w:rsid w:val="00673E4B"/>
    <w:rsid w:val="006B61C2"/>
    <w:rsid w:val="006B6C62"/>
    <w:rsid w:val="006C0A64"/>
    <w:rsid w:val="006C40F2"/>
    <w:rsid w:val="006D6363"/>
    <w:rsid w:val="006E0A3A"/>
    <w:rsid w:val="006E2C59"/>
    <w:rsid w:val="006F0298"/>
    <w:rsid w:val="007165B6"/>
    <w:rsid w:val="00731CF6"/>
    <w:rsid w:val="00755B46"/>
    <w:rsid w:val="007566E1"/>
    <w:rsid w:val="007650A3"/>
    <w:rsid w:val="00776E77"/>
    <w:rsid w:val="007829B2"/>
    <w:rsid w:val="00783576"/>
    <w:rsid w:val="007A0508"/>
    <w:rsid w:val="007A7241"/>
    <w:rsid w:val="007C4C49"/>
    <w:rsid w:val="007E2B11"/>
    <w:rsid w:val="007F0781"/>
    <w:rsid w:val="007F75D7"/>
    <w:rsid w:val="00800CEB"/>
    <w:rsid w:val="00811901"/>
    <w:rsid w:val="0081292B"/>
    <w:rsid w:val="00823603"/>
    <w:rsid w:val="00825C5D"/>
    <w:rsid w:val="00830F21"/>
    <w:rsid w:val="008346D8"/>
    <w:rsid w:val="00861587"/>
    <w:rsid w:val="00884525"/>
    <w:rsid w:val="00885849"/>
    <w:rsid w:val="008B70BD"/>
    <w:rsid w:val="008C5EBA"/>
    <w:rsid w:val="008D34B3"/>
    <w:rsid w:val="008D5C80"/>
    <w:rsid w:val="008E479F"/>
    <w:rsid w:val="008F0759"/>
    <w:rsid w:val="008F3D3A"/>
    <w:rsid w:val="008F51EC"/>
    <w:rsid w:val="0090133D"/>
    <w:rsid w:val="00903D99"/>
    <w:rsid w:val="00912A08"/>
    <w:rsid w:val="00914014"/>
    <w:rsid w:val="00931B81"/>
    <w:rsid w:val="00951D20"/>
    <w:rsid w:val="009844FD"/>
    <w:rsid w:val="00986674"/>
    <w:rsid w:val="00997BA1"/>
    <w:rsid w:val="009A3A94"/>
    <w:rsid w:val="009A5A89"/>
    <w:rsid w:val="009B10AA"/>
    <w:rsid w:val="009B2975"/>
    <w:rsid w:val="009B740E"/>
    <w:rsid w:val="009C181F"/>
    <w:rsid w:val="009C65F0"/>
    <w:rsid w:val="009D36E2"/>
    <w:rsid w:val="009E3F98"/>
    <w:rsid w:val="009F77F1"/>
    <w:rsid w:val="00A02656"/>
    <w:rsid w:val="00A0753A"/>
    <w:rsid w:val="00A11B0D"/>
    <w:rsid w:val="00A14C0D"/>
    <w:rsid w:val="00A2617E"/>
    <w:rsid w:val="00A3373D"/>
    <w:rsid w:val="00A422D8"/>
    <w:rsid w:val="00A54CA6"/>
    <w:rsid w:val="00A60669"/>
    <w:rsid w:val="00A61B90"/>
    <w:rsid w:val="00A7211B"/>
    <w:rsid w:val="00A740AC"/>
    <w:rsid w:val="00A76969"/>
    <w:rsid w:val="00A93E5F"/>
    <w:rsid w:val="00AB5A2C"/>
    <w:rsid w:val="00AC43E1"/>
    <w:rsid w:val="00AC5975"/>
    <w:rsid w:val="00AD0A30"/>
    <w:rsid w:val="00AD2279"/>
    <w:rsid w:val="00AD6660"/>
    <w:rsid w:val="00AF4EF5"/>
    <w:rsid w:val="00B02BB1"/>
    <w:rsid w:val="00B1216E"/>
    <w:rsid w:val="00B13F96"/>
    <w:rsid w:val="00B41301"/>
    <w:rsid w:val="00B5078A"/>
    <w:rsid w:val="00B61E6A"/>
    <w:rsid w:val="00B70977"/>
    <w:rsid w:val="00B800C1"/>
    <w:rsid w:val="00B84636"/>
    <w:rsid w:val="00B9271C"/>
    <w:rsid w:val="00B97EDE"/>
    <w:rsid w:val="00BA39A3"/>
    <w:rsid w:val="00BA4C46"/>
    <w:rsid w:val="00BB3EF0"/>
    <w:rsid w:val="00BE0F95"/>
    <w:rsid w:val="00BF450E"/>
    <w:rsid w:val="00C01AF5"/>
    <w:rsid w:val="00C0302F"/>
    <w:rsid w:val="00C2020B"/>
    <w:rsid w:val="00C9179A"/>
    <w:rsid w:val="00C9550D"/>
    <w:rsid w:val="00CB03AF"/>
    <w:rsid w:val="00CB204C"/>
    <w:rsid w:val="00CD12D0"/>
    <w:rsid w:val="00CD3E56"/>
    <w:rsid w:val="00CD4BE6"/>
    <w:rsid w:val="00CF0AC2"/>
    <w:rsid w:val="00CF69E7"/>
    <w:rsid w:val="00D003AC"/>
    <w:rsid w:val="00D25A32"/>
    <w:rsid w:val="00D46F45"/>
    <w:rsid w:val="00D90CCD"/>
    <w:rsid w:val="00D91B72"/>
    <w:rsid w:val="00D92AF5"/>
    <w:rsid w:val="00D9783F"/>
    <w:rsid w:val="00DA7BD6"/>
    <w:rsid w:val="00DB4665"/>
    <w:rsid w:val="00DB554F"/>
    <w:rsid w:val="00DB75CA"/>
    <w:rsid w:val="00DC42E2"/>
    <w:rsid w:val="00DE39D8"/>
    <w:rsid w:val="00E04077"/>
    <w:rsid w:val="00E06B8E"/>
    <w:rsid w:val="00E10D10"/>
    <w:rsid w:val="00E1621B"/>
    <w:rsid w:val="00E2047F"/>
    <w:rsid w:val="00E22B2F"/>
    <w:rsid w:val="00E35A63"/>
    <w:rsid w:val="00E37D4D"/>
    <w:rsid w:val="00E51435"/>
    <w:rsid w:val="00E669E7"/>
    <w:rsid w:val="00EA3E95"/>
    <w:rsid w:val="00EA4FAE"/>
    <w:rsid w:val="00EA7A11"/>
    <w:rsid w:val="00EB0BE6"/>
    <w:rsid w:val="00EB119E"/>
    <w:rsid w:val="00EC1989"/>
    <w:rsid w:val="00ED32A5"/>
    <w:rsid w:val="00ED53C6"/>
    <w:rsid w:val="00EE1FE3"/>
    <w:rsid w:val="00EE697D"/>
    <w:rsid w:val="00EF25B2"/>
    <w:rsid w:val="00F1597F"/>
    <w:rsid w:val="00F22CAE"/>
    <w:rsid w:val="00F34618"/>
    <w:rsid w:val="00F455ED"/>
    <w:rsid w:val="00F456E0"/>
    <w:rsid w:val="00F5336A"/>
    <w:rsid w:val="00F65427"/>
    <w:rsid w:val="00F65AFF"/>
    <w:rsid w:val="00FB16EC"/>
    <w:rsid w:val="00FC70E2"/>
    <w:rsid w:val="00FD4638"/>
    <w:rsid w:val="00FD552D"/>
    <w:rsid w:val="00FE4F13"/>
    <w:rsid w:val="00FF5A14"/>
    <w:rsid w:val="00FF6F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a5e6,#454545,#f3f4ea"/>
    </o:shapedefaults>
    <o:shapelayout v:ext="edit">
      <o:idmap v:ext="edit" data="1"/>
    </o:shapelayout>
  </w:shapeDefaults>
  <w:decimalSymbol w:val="."/>
  <w:listSeparator w:val=","/>
  <w14:docId w14:val="76E47EB8"/>
  <w15:chartTrackingRefBased/>
  <w15:docId w15:val="{559FD529-863F-4C04-B374-858BCC71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GB" w:eastAsia="en-GB" w:bidi="ar-SA"/>
      </w:rPr>
    </w:rPrDefault>
    <w:pPrDefault/>
  </w:docDefaults>
  <w:latentStyles w:defLockedState="0" w:defUIPriority="0" w:defSemiHidden="0" w:defUnhideWhenUsed="0" w:defQFormat="0" w:count="371">
    <w:lsdException w:name="Normal" w:qFormat="1"/>
    <w:lsdException w:name="toc 3" w:uiPriority="3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C6D"/>
    <w:rPr>
      <w:rFonts w:ascii="Frutiger 45 Light" w:hAnsi="Frutiger 45 Light"/>
      <w:sz w:val="24"/>
      <w:szCs w:val="24"/>
      <w:lang w:val="en-AU" w:eastAsia="en-AU"/>
    </w:rPr>
  </w:style>
  <w:style w:type="paragraph" w:styleId="Heading1">
    <w:name w:val="heading 1"/>
    <w:basedOn w:val="Normal"/>
    <w:next w:val="Normal"/>
    <w:link w:val="Heading1Char"/>
    <w:rsid w:val="005D7169"/>
    <w:pPr>
      <w:keepNext/>
      <w:spacing w:before="240" w:after="60"/>
      <w:outlineLvl w:val="0"/>
    </w:pPr>
    <w:rPr>
      <w:rFonts w:ascii="Frutiger 55 Roman" w:hAnsi="Frutiger 55 Roman" w:cs="Arial"/>
      <w:b/>
      <w:bCs/>
      <w:kern w:val="32"/>
      <w:sz w:val="36"/>
      <w:szCs w:val="32"/>
    </w:rPr>
  </w:style>
  <w:style w:type="paragraph" w:styleId="Heading2">
    <w:name w:val="heading 2"/>
    <w:basedOn w:val="Normal"/>
    <w:next w:val="Normal"/>
    <w:rsid w:val="00221679"/>
    <w:pPr>
      <w:keepNext/>
      <w:spacing w:before="240" w:after="60"/>
      <w:outlineLvl w:val="1"/>
    </w:pPr>
    <w:rPr>
      <w:rFonts w:ascii="Frutiger 55 Roman" w:hAnsi="Frutiger 55 Roman" w:cs="Arial"/>
      <w:b/>
      <w:bCs/>
      <w:iCs/>
      <w:sz w:val="28"/>
      <w:szCs w:val="28"/>
    </w:rPr>
  </w:style>
  <w:style w:type="paragraph" w:styleId="Heading3">
    <w:name w:val="heading 3"/>
    <w:basedOn w:val="Normal"/>
    <w:next w:val="Normal"/>
    <w:rsid w:val="00221679"/>
    <w:pPr>
      <w:keepNext/>
      <w:numPr>
        <w:ilvl w:val="2"/>
        <w:numId w:val="16"/>
      </w:numPr>
      <w:spacing w:before="240" w:after="60"/>
      <w:outlineLvl w:val="2"/>
    </w:pPr>
    <w:rPr>
      <w:rFonts w:ascii="Frutiger 55 Roman" w:hAnsi="Frutiger 55 Roman" w:cs="Arial"/>
      <w:bCs/>
      <w:szCs w:val="26"/>
    </w:rPr>
  </w:style>
  <w:style w:type="paragraph" w:styleId="Heading4">
    <w:name w:val="heading 4"/>
    <w:basedOn w:val="Normal"/>
    <w:next w:val="Normal"/>
    <w:rsid w:val="00221679"/>
    <w:pPr>
      <w:keepNext/>
      <w:numPr>
        <w:ilvl w:val="3"/>
        <w:numId w:val="16"/>
      </w:numPr>
      <w:spacing w:before="240" w:after="60"/>
      <w:outlineLvl w:val="3"/>
    </w:pPr>
    <w:rPr>
      <w:bCs/>
      <w:i/>
      <w:szCs w:val="28"/>
    </w:rPr>
  </w:style>
  <w:style w:type="paragraph" w:styleId="Heading5">
    <w:name w:val="heading 5"/>
    <w:basedOn w:val="Normal"/>
    <w:next w:val="Normal"/>
    <w:rsid w:val="00221679"/>
    <w:pPr>
      <w:numPr>
        <w:ilvl w:val="4"/>
        <w:numId w:val="16"/>
      </w:numPr>
      <w:spacing w:before="240" w:after="60"/>
      <w:outlineLvl w:val="4"/>
    </w:pPr>
    <w:rPr>
      <w:b/>
      <w:bCs/>
      <w:i/>
      <w:iCs/>
      <w:sz w:val="26"/>
      <w:szCs w:val="26"/>
    </w:rPr>
  </w:style>
  <w:style w:type="paragraph" w:styleId="Heading6">
    <w:name w:val="heading 6"/>
    <w:basedOn w:val="Normal"/>
    <w:next w:val="Normal"/>
    <w:rsid w:val="00221679"/>
    <w:pPr>
      <w:numPr>
        <w:ilvl w:val="5"/>
        <w:numId w:val="16"/>
      </w:numPr>
      <w:spacing w:before="240" w:after="60"/>
      <w:outlineLvl w:val="5"/>
    </w:pPr>
    <w:rPr>
      <w:b/>
      <w:bCs/>
      <w:sz w:val="22"/>
      <w:szCs w:val="22"/>
    </w:rPr>
  </w:style>
  <w:style w:type="paragraph" w:styleId="Heading7">
    <w:name w:val="heading 7"/>
    <w:basedOn w:val="Normal"/>
    <w:next w:val="Normal"/>
    <w:rsid w:val="00221679"/>
    <w:pPr>
      <w:numPr>
        <w:ilvl w:val="6"/>
        <w:numId w:val="16"/>
      </w:numPr>
      <w:spacing w:before="240" w:after="60"/>
      <w:outlineLvl w:val="6"/>
    </w:pPr>
  </w:style>
  <w:style w:type="paragraph" w:styleId="Heading8">
    <w:name w:val="heading 8"/>
    <w:basedOn w:val="Normal"/>
    <w:next w:val="Normal"/>
    <w:rsid w:val="00221679"/>
    <w:pPr>
      <w:numPr>
        <w:ilvl w:val="7"/>
        <w:numId w:val="16"/>
      </w:numPr>
      <w:spacing w:before="240" w:after="60"/>
      <w:outlineLvl w:val="7"/>
    </w:pPr>
    <w:rPr>
      <w:i/>
      <w:iCs/>
    </w:rPr>
  </w:style>
  <w:style w:type="paragraph" w:styleId="Heading9">
    <w:name w:val="heading 9"/>
    <w:basedOn w:val="Normal"/>
    <w:next w:val="Normal"/>
    <w:rsid w:val="00221679"/>
    <w:pPr>
      <w:numPr>
        <w:ilvl w:val="8"/>
        <w:numId w:val="16"/>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21679"/>
    <w:rPr>
      <w:rFonts w:ascii="Frutiger 55 Roman" w:hAnsi="Frutiger 55 Roman" w:cs="Arial"/>
      <w:b/>
      <w:bCs/>
      <w:kern w:val="32"/>
      <w:sz w:val="36"/>
      <w:szCs w:val="32"/>
      <w:lang w:val="en-AU" w:eastAsia="en-AU" w:bidi="ar-SA"/>
    </w:rPr>
  </w:style>
  <w:style w:type="numbering" w:styleId="111111">
    <w:name w:val="Outline List 2"/>
    <w:basedOn w:val="NoList"/>
    <w:semiHidden/>
    <w:rsid w:val="00CB03AF"/>
    <w:pPr>
      <w:numPr>
        <w:numId w:val="11"/>
      </w:numPr>
    </w:pPr>
  </w:style>
  <w:style w:type="numbering" w:styleId="1ai">
    <w:name w:val="Outline List 1"/>
    <w:basedOn w:val="NoList"/>
    <w:semiHidden/>
    <w:rsid w:val="00CB03AF"/>
    <w:pPr>
      <w:numPr>
        <w:numId w:val="12"/>
      </w:numPr>
    </w:pPr>
  </w:style>
  <w:style w:type="numbering" w:styleId="ArticleSection">
    <w:name w:val="Outline List 3"/>
    <w:basedOn w:val="NoList"/>
    <w:semiHidden/>
    <w:rsid w:val="00CB03AF"/>
    <w:pPr>
      <w:numPr>
        <w:numId w:val="13"/>
      </w:numPr>
    </w:pPr>
  </w:style>
  <w:style w:type="paragraph" w:styleId="BlockText">
    <w:name w:val="Block Text"/>
    <w:basedOn w:val="Normal"/>
    <w:semiHidden/>
    <w:rsid w:val="00CB03AF"/>
    <w:pPr>
      <w:spacing w:after="120"/>
      <w:ind w:left="1440" w:right="1440"/>
    </w:pPr>
  </w:style>
  <w:style w:type="paragraph" w:customStyle="1" w:styleId="VEOHRCListBullet2ndlevel">
    <w:name w:val="VEOHRC List Bullet 2nd level"/>
    <w:basedOn w:val="VEOHRCListBullet"/>
    <w:qFormat/>
    <w:rsid w:val="00A2617E"/>
    <w:pPr>
      <w:numPr>
        <w:numId w:val="1"/>
      </w:numPr>
    </w:pPr>
  </w:style>
  <w:style w:type="paragraph" w:styleId="BodyText2">
    <w:name w:val="Body Text 2"/>
    <w:basedOn w:val="Normal"/>
    <w:semiHidden/>
    <w:rsid w:val="00CB03AF"/>
    <w:pPr>
      <w:spacing w:after="120" w:line="480" w:lineRule="auto"/>
    </w:pPr>
  </w:style>
  <w:style w:type="paragraph" w:styleId="BodyText3">
    <w:name w:val="Body Text 3"/>
    <w:basedOn w:val="Normal"/>
    <w:semiHidden/>
    <w:rsid w:val="00CB03AF"/>
    <w:pPr>
      <w:spacing w:after="120"/>
    </w:pPr>
    <w:rPr>
      <w:sz w:val="16"/>
      <w:szCs w:val="16"/>
    </w:rPr>
  </w:style>
  <w:style w:type="paragraph" w:styleId="BodyTextFirstIndent">
    <w:name w:val="Body Text First Indent"/>
    <w:basedOn w:val="Normal"/>
    <w:semiHidden/>
    <w:rsid w:val="00811901"/>
    <w:pPr>
      <w:ind w:firstLine="210"/>
    </w:pPr>
  </w:style>
  <w:style w:type="paragraph" w:styleId="BodyTextIndent">
    <w:name w:val="Body Text Indent"/>
    <w:basedOn w:val="Normal"/>
    <w:semiHidden/>
    <w:rsid w:val="00CB03AF"/>
    <w:pPr>
      <w:spacing w:after="120"/>
      <w:ind w:left="283"/>
    </w:pPr>
  </w:style>
  <w:style w:type="paragraph" w:styleId="BodyTextFirstIndent2">
    <w:name w:val="Body Text First Indent 2"/>
    <w:basedOn w:val="BodyTextIndent"/>
    <w:semiHidden/>
    <w:rsid w:val="00CB03AF"/>
    <w:pPr>
      <w:ind w:firstLine="210"/>
    </w:pPr>
  </w:style>
  <w:style w:type="paragraph" w:styleId="BodyTextIndent2">
    <w:name w:val="Body Text Indent 2"/>
    <w:basedOn w:val="Normal"/>
    <w:semiHidden/>
    <w:rsid w:val="00CB03AF"/>
    <w:pPr>
      <w:spacing w:after="120" w:line="480" w:lineRule="auto"/>
      <w:ind w:left="283"/>
    </w:pPr>
  </w:style>
  <w:style w:type="paragraph" w:styleId="BodyTextIndent3">
    <w:name w:val="Body Text Indent 3"/>
    <w:basedOn w:val="Normal"/>
    <w:semiHidden/>
    <w:rsid w:val="00CB03AF"/>
    <w:pPr>
      <w:spacing w:after="120"/>
      <w:ind w:left="283"/>
    </w:pPr>
    <w:rPr>
      <w:sz w:val="16"/>
      <w:szCs w:val="16"/>
    </w:rPr>
  </w:style>
  <w:style w:type="paragraph" w:styleId="Closing">
    <w:name w:val="Closing"/>
    <w:basedOn w:val="Normal"/>
    <w:semiHidden/>
    <w:rsid w:val="00CB03AF"/>
    <w:pPr>
      <w:ind w:left="4252"/>
    </w:pPr>
  </w:style>
  <w:style w:type="paragraph" w:styleId="Date">
    <w:name w:val="Date"/>
    <w:basedOn w:val="Normal"/>
    <w:next w:val="Normal"/>
    <w:semiHidden/>
    <w:rsid w:val="00CB03AF"/>
  </w:style>
  <w:style w:type="paragraph" w:styleId="E-mailSignature">
    <w:name w:val="E-mail Signature"/>
    <w:basedOn w:val="Normal"/>
    <w:semiHidden/>
    <w:rsid w:val="00CB03AF"/>
  </w:style>
  <w:style w:type="character" w:styleId="Emphasis">
    <w:name w:val="Emphasis"/>
    <w:rsid w:val="00CB03AF"/>
    <w:rPr>
      <w:i/>
      <w:iCs/>
    </w:rPr>
  </w:style>
  <w:style w:type="paragraph" w:styleId="EnvelopeAddress">
    <w:name w:val="envelope address"/>
    <w:basedOn w:val="Normal"/>
    <w:semiHidden/>
    <w:rsid w:val="00CB03AF"/>
    <w:pPr>
      <w:framePr w:w="7920" w:h="1980" w:hRule="exact" w:hSpace="180" w:wrap="auto" w:hAnchor="page" w:xAlign="center" w:yAlign="bottom"/>
      <w:ind w:left="2880"/>
    </w:pPr>
    <w:rPr>
      <w:rFonts w:cs="Arial"/>
    </w:rPr>
  </w:style>
  <w:style w:type="paragraph" w:styleId="EnvelopeReturn">
    <w:name w:val="envelope return"/>
    <w:basedOn w:val="Normal"/>
    <w:semiHidden/>
    <w:rsid w:val="00CB03AF"/>
    <w:rPr>
      <w:rFonts w:cs="Arial"/>
      <w:sz w:val="20"/>
      <w:szCs w:val="20"/>
    </w:rPr>
  </w:style>
  <w:style w:type="character" w:styleId="FollowedHyperlink">
    <w:name w:val="FollowedHyperlink"/>
    <w:semiHidden/>
    <w:rsid w:val="00CB03AF"/>
    <w:rPr>
      <w:color w:val="800080"/>
      <w:u w:val="single"/>
    </w:rPr>
  </w:style>
  <w:style w:type="paragraph" w:styleId="Footer">
    <w:name w:val="footer"/>
    <w:basedOn w:val="Normal"/>
    <w:semiHidden/>
    <w:rsid w:val="00CB03AF"/>
    <w:pPr>
      <w:tabs>
        <w:tab w:val="center" w:pos="4153"/>
        <w:tab w:val="right" w:pos="8306"/>
      </w:tabs>
    </w:pPr>
  </w:style>
  <w:style w:type="paragraph" w:styleId="Header">
    <w:name w:val="header"/>
    <w:basedOn w:val="Normal"/>
    <w:link w:val="HeaderChar"/>
    <w:semiHidden/>
    <w:rsid w:val="00CB03AF"/>
    <w:pPr>
      <w:tabs>
        <w:tab w:val="center" w:pos="4153"/>
        <w:tab w:val="right" w:pos="8306"/>
      </w:tabs>
    </w:pPr>
  </w:style>
  <w:style w:type="character" w:styleId="HTMLAcronym">
    <w:name w:val="HTML Acronym"/>
    <w:basedOn w:val="DefaultParagraphFont"/>
    <w:semiHidden/>
    <w:rsid w:val="00CB03AF"/>
  </w:style>
  <w:style w:type="paragraph" w:styleId="HTMLAddress">
    <w:name w:val="HTML Address"/>
    <w:basedOn w:val="Normal"/>
    <w:semiHidden/>
    <w:rsid w:val="00CB03AF"/>
    <w:rPr>
      <w:i/>
      <w:iCs/>
    </w:rPr>
  </w:style>
  <w:style w:type="character" w:styleId="HTMLCite">
    <w:name w:val="HTML Cite"/>
    <w:semiHidden/>
    <w:rsid w:val="00CB03AF"/>
    <w:rPr>
      <w:i/>
      <w:iCs/>
    </w:rPr>
  </w:style>
  <w:style w:type="character" w:styleId="HTMLCode">
    <w:name w:val="HTML Code"/>
    <w:semiHidden/>
    <w:rsid w:val="00CB03AF"/>
    <w:rPr>
      <w:rFonts w:ascii="Courier New" w:hAnsi="Courier New" w:cs="Courier New"/>
      <w:sz w:val="20"/>
      <w:szCs w:val="20"/>
    </w:rPr>
  </w:style>
  <w:style w:type="character" w:styleId="HTMLDefinition">
    <w:name w:val="HTML Definition"/>
    <w:semiHidden/>
    <w:rsid w:val="00CB03AF"/>
    <w:rPr>
      <w:i/>
      <w:iCs/>
    </w:rPr>
  </w:style>
  <w:style w:type="character" w:styleId="HTMLKeyboard">
    <w:name w:val="HTML Keyboard"/>
    <w:semiHidden/>
    <w:rsid w:val="00CB03AF"/>
    <w:rPr>
      <w:rFonts w:ascii="Courier New" w:hAnsi="Courier New" w:cs="Courier New"/>
      <w:sz w:val="20"/>
      <w:szCs w:val="20"/>
    </w:rPr>
  </w:style>
  <w:style w:type="paragraph" w:styleId="HTMLPreformatted">
    <w:name w:val="HTML Preformatted"/>
    <w:basedOn w:val="Normal"/>
    <w:semiHidden/>
    <w:rsid w:val="00CB03AF"/>
    <w:rPr>
      <w:rFonts w:ascii="Courier New" w:hAnsi="Courier New" w:cs="Courier New"/>
      <w:sz w:val="20"/>
      <w:szCs w:val="20"/>
    </w:rPr>
  </w:style>
  <w:style w:type="character" w:styleId="HTMLSample">
    <w:name w:val="HTML Sample"/>
    <w:semiHidden/>
    <w:rsid w:val="00CB03AF"/>
    <w:rPr>
      <w:rFonts w:ascii="Courier New" w:hAnsi="Courier New" w:cs="Courier New"/>
    </w:rPr>
  </w:style>
  <w:style w:type="character" w:styleId="HTMLTypewriter">
    <w:name w:val="HTML Typewriter"/>
    <w:semiHidden/>
    <w:rsid w:val="00CB03AF"/>
    <w:rPr>
      <w:rFonts w:ascii="Courier New" w:hAnsi="Courier New" w:cs="Courier New"/>
      <w:sz w:val="20"/>
      <w:szCs w:val="20"/>
    </w:rPr>
  </w:style>
  <w:style w:type="character" w:styleId="HTMLVariable">
    <w:name w:val="HTML Variable"/>
    <w:semiHidden/>
    <w:rsid w:val="00CB03AF"/>
    <w:rPr>
      <w:i/>
      <w:iCs/>
    </w:rPr>
  </w:style>
  <w:style w:type="character" w:styleId="Hyperlink">
    <w:name w:val="Hyperlink"/>
    <w:semiHidden/>
    <w:rsid w:val="00CB03AF"/>
    <w:rPr>
      <w:color w:val="0000FF"/>
      <w:u w:val="single"/>
    </w:rPr>
  </w:style>
  <w:style w:type="character" w:styleId="LineNumber">
    <w:name w:val="line number"/>
    <w:basedOn w:val="DefaultParagraphFont"/>
    <w:semiHidden/>
    <w:rsid w:val="00CB03AF"/>
  </w:style>
  <w:style w:type="paragraph" w:styleId="FootnoteText">
    <w:name w:val="footnote text"/>
    <w:basedOn w:val="Normal"/>
    <w:link w:val="FootnoteTextChar"/>
    <w:semiHidden/>
    <w:rsid w:val="00205316"/>
    <w:rPr>
      <w:sz w:val="20"/>
      <w:szCs w:val="20"/>
    </w:rPr>
  </w:style>
  <w:style w:type="paragraph" w:customStyle="1" w:styleId="VEOHRCListBullet">
    <w:name w:val="VEOHRC List Bullet"/>
    <w:basedOn w:val="Normal"/>
    <w:qFormat/>
    <w:rsid w:val="00A2617E"/>
    <w:pPr>
      <w:numPr>
        <w:numId w:val="14"/>
      </w:numPr>
      <w:spacing w:after="60" w:line="240" w:lineRule="atLeast"/>
    </w:pPr>
    <w:rPr>
      <w:lang w:val="en-GB"/>
    </w:rPr>
  </w:style>
  <w:style w:type="paragraph" w:styleId="List3">
    <w:name w:val="List 3"/>
    <w:basedOn w:val="Normal"/>
    <w:semiHidden/>
    <w:rsid w:val="00CB03AF"/>
    <w:pPr>
      <w:ind w:left="849" w:hanging="283"/>
    </w:pPr>
  </w:style>
  <w:style w:type="paragraph" w:styleId="List4">
    <w:name w:val="List 4"/>
    <w:basedOn w:val="Normal"/>
    <w:semiHidden/>
    <w:rsid w:val="00CB03AF"/>
    <w:pPr>
      <w:ind w:left="1132" w:hanging="283"/>
    </w:pPr>
  </w:style>
  <w:style w:type="paragraph" w:styleId="List5">
    <w:name w:val="List 5"/>
    <w:basedOn w:val="Normal"/>
    <w:semiHidden/>
    <w:rsid w:val="00CB03AF"/>
    <w:pPr>
      <w:ind w:left="1415" w:hanging="283"/>
    </w:pPr>
  </w:style>
  <w:style w:type="paragraph" w:styleId="BodyText">
    <w:name w:val="Body Text"/>
    <w:basedOn w:val="Normal"/>
    <w:semiHidden/>
    <w:rsid w:val="00EF25B2"/>
    <w:pPr>
      <w:spacing w:after="120"/>
    </w:pPr>
  </w:style>
  <w:style w:type="paragraph" w:styleId="ListBullet2">
    <w:name w:val="List Bullet 2"/>
    <w:basedOn w:val="Normal"/>
    <w:semiHidden/>
    <w:rsid w:val="00CB03AF"/>
    <w:pPr>
      <w:numPr>
        <w:numId w:val="2"/>
      </w:numPr>
    </w:pPr>
  </w:style>
  <w:style w:type="paragraph" w:styleId="ListBullet3">
    <w:name w:val="List Bullet 3"/>
    <w:basedOn w:val="Normal"/>
    <w:semiHidden/>
    <w:rsid w:val="00CB03AF"/>
    <w:pPr>
      <w:numPr>
        <w:numId w:val="3"/>
      </w:numPr>
    </w:pPr>
  </w:style>
  <w:style w:type="paragraph" w:styleId="ListBullet4">
    <w:name w:val="List Bullet 4"/>
    <w:basedOn w:val="Normal"/>
    <w:semiHidden/>
    <w:rsid w:val="00CB03AF"/>
    <w:pPr>
      <w:numPr>
        <w:numId w:val="4"/>
      </w:numPr>
    </w:pPr>
  </w:style>
  <w:style w:type="paragraph" w:styleId="ListBullet5">
    <w:name w:val="List Bullet 5"/>
    <w:basedOn w:val="Normal"/>
    <w:semiHidden/>
    <w:rsid w:val="00CB03AF"/>
    <w:pPr>
      <w:numPr>
        <w:numId w:val="5"/>
      </w:numPr>
    </w:pPr>
  </w:style>
  <w:style w:type="paragraph" w:styleId="ListContinue">
    <w:name w:val="List Continue"/>
    <w:basedOn w:val="Normal"/>
    <w:semiHidden/>
    <w:rsid w:val="00CB03AF"/>
    <w:pPr>
      <w:spacing w:after="120"/>
      <w:ind w:left="283"/>
    </w:pPr>
  </w:style>
  <w:style w:type="paragraph" w:styleId="ListContinue2">
    <w:name w:val="List Continue 2"/>
    <w:basedOn w:val="Normal"/>
    <w:semiHidden/>
    <w:rsid w:val="00CB03AF"/>
    <w:pPr>
      <w:spacing w:after="120"/>
      <w:ind w:left="566"/>
    </w:pPr>
  </w:style>
  <w:style w:type="paragraph" w:styleId="ListContinue3">
    <w:name w:val="List Continue 3"/>
    <w:basedOn w:val="Normal"/>
    <w:semiHidden/>
    <w:rsid w:val="00CB03AF"/>
    <w:pPr>
      <w:spacing w:after="120"/>
      <w:ind w:left="849"/>
    </w:pPr>
  </w:style>
  <w:style w:type="paragraph" w:styleId="ListContinue4">
    <w:name w:val="List Continue 4"/>
    <w:basedOn w:val="Normal"/>
    <w:semiHidden/>
    <w:rsid w:val="00CB03AF"/>
    <w:pPr>
      <w:spacing w:after="120"/>
      <w:ind w:left="1132"/>
    </w:pPr>
  </w:style>
  <w:style w:type="paragraph" w:styleId="ListContinue5">
    <w:name w:val="List Continue 5"/>
    <w:basedOn w:val="Normal"/>
    <w:semiHidden/>
    <w:rsid w:val="00CB03AF"/>
    <w:pPr>
      <w:spacing w:after="120"/>
      <w:ind w:left="1415"/>
    </w:pPr>
  </w:style>
  <w:style w:type="paragraph" w:styleId="ListNumber">
    <w:name w:val="List Number"/>
    <w:basedOn w:val="Normal"/>
    <w:semiHidden/>
    <w:rsid w:val="007165B6"/>
    <w:pPr>
      <w:numPr>
        <w:numId w:val="6"/>
      </w:numPr>
    </w:pPr>
  </w:style>
  <w:style w:type="paragraph" w:styleId="ListNumber2">
    <w:name w:val="List Number 2"/>
    <w:basedOn w:val="Normal"/>
    <w:semiHidden/>
    <w:rsid w:val="00CB03AF"/>
    <w:pPr>
      <w:numPr>
        <w:numId w:val="7"/>
      </w:numPr>
    </w:pPr>
  </w:style>
  <w:style w:type="paragraph" w:styleId="ListNumber3">
    <w:name w:val="List Number 3"/>
    <w:basedOn w:val="Normal"/>
    <w:semiHidden/>
    <w:rsid w:val="00CB03AF"/>
    <w:pPr>
      <w:numPr>
        <w:numId w:val="8"/>
      </w:numPr>
    </w:pPr>
  </w:style>
  <w:style w:type="paragraph" w:styleId="ListNumber4">
    <w:name w:val="List Number 4"/>
    <w:basedOn w:val="Normal"/>
    <w:semiHidden/>
    <w:rsid w:val="00CB03AF"/>
    <w:pPr>
      <w:numPr>
        <w:numId w:val="9"/>
      </w:numPr>
    </w:pPr>
  </w:style>
  <w:style w:type="paragraph" w:styleId="ListNumber5">
    <w:name w:val="List Number 5"/>
    <w:basedOn w:val="Normal"/>
    <w:semiHidden/>
    <w:rsid w:val="00CB03AF"/>
    <w:pPr>
      <w:numPr>
        <w:numId w:val="10"/>
      </w:numPr>
    </w:pPr>
  </w:style>
  <w:style w:type="paragraph" w:styleId="MessageHeader">
    <w:name w:val="Message Header"/>
    <w:basedOn w:val="Normal"/>
    <w:semiHidden/>
    <w:rsid w:val="00CB03AF"/>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semiHidden/>
    <w:rsid w:val="00CB03AF"/>
  </w:style>
  <w:style w:type="paragraph" w:styleId="NormalIndent">
    <w:name w:val="Normal Indent"/>
    <w:basedOn w:val="Normal"/>
    <w:semiHidden/>
    <w:rsid w:val="00CB03AF"/>
    <w:pPr>
      <w:ind w:left="720"/>
    </w:pPr>
  </w:style>
  <w:style w:type="paragraph" w:styleId="NoteHeading">
    <w:name w:val="Note Heading"/>
    <w:basedOn w:val="Normal"/>
    <w:next w:val="Normal"/>
    <w:semiHidden/>
    <w:rsid w:val="00CB03AF"/>
  </w:style>
  <w:style w:type="character" w:styleId="PageNumber">
    <w:name w:val="page number"/>
    <w:basedOn w:val="DefaultParagraphFont"/>
    <w:semiHidden/>
    <w:rsid w:val="00CB03AF"/>
  </w:style>
  <w:style w:type="paragraph" w:styleId="PlainText">
    <w:name w:val="Plain Text"/>
    <w:basedOn w:val="Normal"/>
    <w:semiHidden/>
    <w:rsid w:val="00CB03AF"/>
    <w:rPr>
      <w:rFonts w:ascii="Courier New" w:hAnsi="Courier New" w:cs="Courier New"/>
      <w:sz w:val="20"/>
      <w:szCs w:val="20"/>
    </w:rPr>
  </w:style>
  <w:style w:type="paragraph" w:styleId="Salutation">
    <w:name w:val="Salutation"/>
    <w:basedOn w:val="Normal"/>
    <w:next w:val="Normal"/>
    <w:semiHidden/>
    <w:rsid w:val="00CB03AF"/>
  </w:style>
  <w:style w:type="paragraph" w:styleId="Signature">
    <w:name w:val="Signature"/>
    <w:basedOn w:val="Normal"/>
    <w:semiHidden/>
    <w:rsid w:val="00CB03AF"/>
    <w:pPr>
      <w:ind w:left="4252"/>
    </w:pPr>
  </w:style>
  <w:style w:type="character" w:styleId="Strong">
    <w:name w:val="Strong"/>
    <w:rsid w:val="00CB03AF"/>
    <w:rPr>
      <w:b/>
      <w:bCs/>
    </w:rPr>
  </w:style>
  <w:style w:type="paragraph" w:styleId="Subtitle">
    <w:name w:val="Subtitle"/>
    <w:basedOn w:val="Normal"/>
    <w:rsid w:val="00CB03AF"/>
    <w:pPr>
      <w:spacing w:after="60"/>
      <w:jc w:val="center"/>
      <w:outlineLvl w:val="1"/>
    </w:pPr>
    <w:rPr>
      <w:rFonts w:cs="Arial"/>
    </w:rPr>
  </w:style>
  <w:style w:type="table" w:styleId="Table3Deffects1">
    <w:name w:val="Table 3D effects 1"/>
    <w:basedOn w:val="TableNormal"/>
    <w:semiHidden/>
    <w:rsid w:val="00CB03A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B03A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B03A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B03A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B03A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B03A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B03A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B03A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B03A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B03A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B03A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B03A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B03A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B03A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B03A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B03A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B03A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B0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CB03A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B03A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B03A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B03A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B03A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B03A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B03A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B03A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B03A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B03A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B03A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B03A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B03A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B03A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B03A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B03A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B03A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B03A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B03A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B03A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B03A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B03A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B0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B03A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B03A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B03A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rsid w:val="00CB03AF"/>
    <w:pPr>
      <w:spacing w:before="240" w:after="60"/>
      <w:jc w:val="center"/>
      <w:outlineLvl w:val="0"/>
    </w:pPr>
    <w:rPr>
      <w:rFonts w:cs="Arial"/>
      <w:b/>
      <w:bCs/>
      <w:kern w:val="28"/>
      <w:sz w:val="32"/>
      <w:szCs w:val="32"/>
    </w:rPr>
  </w:style>
  <w:style w:type="paragraph" w:styleId="List">
    <w:name w:val="List"/>
    <w:basedOn w:val="Normal"/>
    <w:semiHidden/>
    <w:rsid w:val="00EF25B2"/>
    <w:pPr>
      <w:ind w:left="283" w:hanging="283"/>
    </w:pPr>
  </w:style>
  <w:style w:type="paragraph" w:customStyle="1" w:styleId="VEOHRCFootnotetext">
    <w:name w:val="VEOHRC Footnote text"/>
    <w:basedOn w:val="Normal"/>
    <w:rsid w:val="00931B81"/>
    <w:pPr>
      <w:spacing w:line="200" w:lineRule="atLeast"/>
    </w:pPr>
    <w:rPr>
      <w:sz w:val="20"/>
      <w:szCs w:val="20"/>
    </w:rPr>
  </w:style>
  <w:style w:type="paragraph" w:customStyle="1" w:styleId="VEOHRCQuotation">
    <w:name w:val="VEOHRC Quotation"/>
    <w:basedOn w:val="Normal"/>
    <w:qFormat/>
    <w:rsid w:val="00301490"/>
    <w:pPr>
      <w:spacing w:before="120" w:after="120"/>
      <w:ind w:left="720" w:right="788"/>
    </w:pPr>
    <w:rPr>
      <w:rFonts w:cs="Arial"/>
      <w:lang w:val="en-GB"/>
    </w:rPr>
  </w:style>
  <w:style w:type="paragraph" w:styleId="List2">
    <w:name w:val="List 2"/>
    <w:basedOn w:val="Normal"/>
    <w:semiHidden/>
    <w:rsid w:val="00EF25B2"/>
    <w:pPr>
      <w:ind w:left="566" w:hanging="283"/>
    </w:pPr>
  </w:style>
  <w:style w:type="paragraph" w:customStyle="1" w:styleId="VEOHRCHeading1">
    <w:name w:val="VEOHRC Heading 1"/>
    <w:basedOn w:val="Heading1"/>
    <w:link w:val="VEOHRCHeading1Char"/>
    <w:qFormat/>
    <w:rsid w:val="00755B46"/>
    <w:pPr>
      <w:spacing w:before="300" w:after="0" w:line="360" w:lineRule="atLeast"/>
    </w:pPr>
    <w:rPr>
      <w:rFonts w:ascii="Arial" w:hAnsi="Arial" w:cs="Times New Roman"/>
      <w:lang w:val="en-GB"/>
    </w:rPr>
  </w:style>
  <w:style w:type="paragraph" w:customStyle="1" w:styleId="VEOHRCBodytext">
    <w:name w:val="VEOHRC Body text"/>
    <w:link w:val="VEOHRCBodytextChar"/>
    <w:qFormat/>
    <w:rsid w:val="00E2047F"/>
    <w:pPr>
      <w:tabs>
        <w:tab w:val="left" w:pos="2640"/>
      </w:tabs>
      <w:spacing w:before="80" w:after="120"/>
    </w:pPr>
    <w:rPr>
      <w:rFonts w:eastAsia="Arial Unicode MS"/>
      <w:sz w:val="24"/>
      <w:szCs w:val="24"/>
      <w:lang w:eastAsia="en-AU"/>
    </w:rPr>
  </w:style>
  <w:style w:type="paragraph" w:styleId="ListBullet">
    <w:name w:val="List Bullet"/>
    <w:basedOn w:val="Normal"/>
    <w:semiHidden/>
    <w:rsid w:val="00EF25B2"/>
    <w:pPr>
      <w:tabs>
        <w:tab w:val="num" w:pos="720"/>
      </w:tabs>
      <w:ind w:left="720" w:hanging="360"/>
    </w:pPr>
  </w:style>
  <w:style w:type="character" w:styleId="FootnoteReference">
    <w:name w:val="footnote reference"/>
    <w:semiHidden/>
    <w:rsid w:val="00205316"/>
    <w:rPr>
      <w:vertAlign w:val="superscript"/>
    </w:rPr>
  </w:style>
  <w:style w:type="paragraph" w:customStyle="1" w:styleId="VEOHRCChapterTitle">
    <w:name w:val="VEOHRC Chapter Title"/>
    <w:basedOn w:val="Normal"/>
    <w:qFormat/>
    <w:rsid w:val="00A2617E"/>
    <w:pPr>
      <w:spacing w:after="120" w:line="360" w:lineRule="atLeast"/>
    </w:pPr>
    <w:rPr>
      <w:sz w:val="48"/>
      <w:lang w:val="en-GB"/>
    </w:rPr>
  </w:style>
  <w:style w:type="paragraph" w:customStyle="1" w:styleId="VEOHRCHeading2">
    <w:name w:val="VEOHRC Heading 2"/>
    <w:qFormat/>
    <w:rsid w:val="004919DD"/>
    <w:pPr>
      <w:keepNext/>
      <w:spacing w:before="240" w:line="280" w:lineRule="atLeast"/>
    </w:pPr>
    <w:rPr>
      <w:rFonts w:eastAsia="Arial Unicode MS" w:cs="Arial"/>
      <w:bCs/>
      <w:iCs/>
      <w:sz w:val="28"/>
      <w:szCs w:val="28"/>
      <w:lang w:eastAsia="en-AU"/>
    </w:rPr>
  </w:style>
  <w:style w:type="paragraph" w:customStyle="1" w:styleId="VEOHRCHeading3">
    <w:name w:val="VEOHRC Heading 3"/>
    <w:basedOn w:val="Heading3"/>
    <w:next w:val="Normal"/>
    <w:link w:val="VEOHRCHeading3Char"/>
    <w:qFormat/>
    <w:rsid w:val="00A2617E"/>
    <w:pPr>
      <w:numPr>
        <w:ilvl w:val="0"/>
        <w:numId w:val="0"/>
      </w:numPr>
      <w:spacing w:before="180" w:after="0" w:line="240" w:lineRule="atLeast"/>
    </w:pPr>
    <w:rPr>
      <w:rFonts w:ascii="Arial" w:hAnsi="Arial"/>
      <w:b/>
      <w:lang w:val="en-GB"/>
    </w:rPr>
  </w:style>
  <w:style w:type="paragraph" w:customStyle="1" w:styleId="VEOHRCHeading4">
    <w:name w:val="VEOHRC Heading 4"/>
    <w:basedOn w:val="Heading4"/>
    <w:qFormat/>
    <w:rsid w:val="00A2617E"/>
    <w:pPr>
      <w:numPr>
        <w:ilvl w:val="0"/>
        <w:numId w:val="0"/>
      </w:numPr>
      <w:spacing w:before="120" w:after="0"/>
    </w:pPr>
    <w:rPr>
      <w:rFonts w:ascii="Arial" w:hAnsi="Arial"/>
      <w:lang w:val="en-GB"/>
    </w:rPr>
  </w:style>
  <w:style w:type="paragraph" w:customStyle="1" w:styleId="VEOHRCFootnotereference">
    <w:name w:val="VEOHRC Footnote reference"/>
    <w:basedOn w:val="FootnoteText"/>
    <w:link w:val="VEOHRCFootnotereferenceChar"/>
    <w:rsid w:val="00205316"/>
    <w:rPr>
      <w:vertAlign w:val="superscript"/>
    </w:rPr>
  </w:style>
  <w:style w:type="character" w:customStyle="1" w:styleId="FootnoteTextChar">
    <w:name w:val="Footnote Text Char"/>
    <w:link w:val="FootnoteText"/>
    <w:rsid w:val="00205316"/>
    <w:rPr>
      <w:rFonts w:ascii="Frutiger 45 Light" w:hAnsi="Frutiger 45 Light"/>
      <w:lang w:val="en-AU" w:eastAsia="en-AU" w:bidi="ar-SA"/>
    </w:rPr>
  </w:style>
  <w:style w:type="character" w:customStyle="1" w:styleId="VEOHRCFootnotereferenceChar">
    <w:name w:val="VEOHRC Footnote reference Char"/>
    <w:link w:val="VEOHRCFootnotereference"/>
    <w:rsid w:val="00205316"/>
    <w:rPr>
      <w:rFonts w:ascii="Arial" w:hAnsi="Arial"/>
      <w:vertAlign w:val="superscript"/>
      <w:lang w:val="en-AU" w:eastAsia="en-AU" w:bidi="ar-SA"/>
    </w:rPr>
  </w:style>
  <w:style w:type="paragraph" w:customStyle="1" w:styleId="VEOHRCNumberedlist">
    <w:name w:val="VEOHRC Numbered list"/>
    <w:basedOn w:val="VEOHRCListBullet"/>
    <w:qFormat/>
    <w:rsid w:val="00A2617E"/>
    <w:pPr>
      <w:numPr>
        <w:numId w:val="15"/>
      </w:numPr>
    </w:pPr>
  </w:style>
  <w:style w:type="paragraph" w:customStyle="1" w:styleId="VEOHRCsubhead">
    <w:name w:val="VEOHRC &gt; subhead"/>
    <w:basedOn w:val="VEOHRCBodytext"/>
    <w:rsid w:val="00A2617E"/>
    <w:rPr>
      <w:sz w:val="28"/>
    </w:rPr>
  </w:style>
  <w:style w:type="paragraph" w:styleId="TOC1">
    <w:name w:val="toc 1"/>
    <w:aliases w:val="VEOHRC TOC 1"/>
    <w:basedOn w:val="Normal"/>
    <w:next w:val="Normal"/>
    <w:autoRedefine/>
    <w:semiHidden/>
    <w:rsid w:val="00FD4638"/>
    <w:pPr>
      <w:tabs>
        <w:tab w:val="right" w:pos="9072"/>
      </w:tabs>
      <w:spacing w:before="360"/>
    </w:pPr>
    <w:rPr>
      <w:rFonts w:cs="Arial"/>
      <w:b/>
      <w:bCs/>
      <w:caps/>
    </w:rPr>
  </w:style>
  <w:style w:type="paragraph" w:styleId="TOC2">
    <w:name w:val="toc 2"/>
    <w:basedOn w:val="Normal"/>
    <w:next w:val="Normal"/>
    <w:autoRedefine/>
    <w:semiHidden/>
    <w:rsid w:val="00487E03"/>
    <w:pPr>
      <w:spacing w:before="240"/>
    </w:pPr>
    <w:rPr>
      <w:rFonts w:ascii="Times New Roman" w:hAnsi="Times New Roman"/>
      <w:b/>
      <w:bCs/>
      <w:sz w:val="20"/>
      <w:szCs w:val="20"/>
    </w:rPr>
  </w:style>
  <w:style w:type="paragraph" w:styleId="TOC3">
    <w:name w:val="toc 3"/>
    <w:basedOn w:val="Normal"/>
    <w:next w:val="Normal"/>
    <w:uiPriority w:val="39"/>
    <w:rsid w:val="00276F06"/>
    <w:pPr>
      <w:tabs>
        <w:tab w:val="left" w:pos="960"/>
        <w:tab w:val="right" w:leader="dot" w:pos="9060"/>
      </w:tabs>
      <w:spacing w:after="60" w:line="276" w:lineRule="auto"/>
      <w:ind w:left="238"/>
    </w:pPr>
    <w:rPr>
      <w:rFonts w:eastAsia="Calibri"/>
      <w:noProof/>
      <w:sz w:val="20"/>
      <w:szCs w:val="20"/>
      <w:lang w:eastAsia="en-US"/>
    </w:rPr>
  </w:style>
  <w:style w:type="paragraph" w:styleId="TOC4">
    <w:name w:val="toc 4"/>
    <w:basedOn w:val="Normal"/>
    <w:next w:val="Normal"/>
    <w:autoRedefine/>
    <w:semiHidden/>
    <w:rsid w:val="00487E03"/>
    <w:pPr>
      <w:ind w:left="480"/>
    </w:pPr>
    <w:rPr>
      <w:rFonts w:ascii="Times New Roman" w:hAnsi="Times New Roman"/>
      <w:sz w:val="20"/>
      <w:szCs w:val="20"/>
    </w:rPr>
  </w:style>
  <w:style w:type="paragraph" w:styleId="TOC5">
    <w:name w:val="toc 5"/>
    <w:basedOn w:val="Normal"/>
    <w:next w:val="Normal"/>
    <w:autoRedefine/>
    <w:semiHidden/>
    <w:rsid w:val="00487E03"/>
    <w:pPr>
      <w:ind w:left="720"/>
    </w:pPr>
    <w:rPr>
      <w:rFonts w:ascii="Times New Roman" w:hAnsi="Times New Roman"/>
      <w:sz w:val="20"/>
      <w:szCs w:val="20"/>
    </w:rPr>
  </w:style>
  <w:style w:type="paragraph" w:styleId="TOC6">
    <w:name w:val="toc 6"/>
    <w:basedOn w:val="Normal"/>
    <w:next w:val="Normal"/>
    <w:autoRedefine/>
    <w:semiHidden/>
    <w:rsid w:val="00487E03"/>
    <w:pPr>
      <w:ind w:left="960"/>
    </w:pPr>
    <w:rPr>
      <w:rFonts w:ascii="Times New Roman" w:hAnsi="Times New Roman"/>
      <w:sz w:val="20"/>
      <w:szCs w:val="20"/>
    </w:rPr>
  </w:style>
  <w:style w:type="paragraph" w:styleId="TOC7">
    <w:name w:val="toc 7"/>
    <w:basedOn w:val="Normal"/>
    <w:next w:val="Normal"/>
    <w:autoRedefine/>
    <w:semiHidden/>
    <w:rsid w:val="00487E03"/>
    <w:pPr>
      <w:ind w:left="1200"/>
    </w:pPr>
    <w:rPr>
      <w:rFonts w:ascii="Times New Roman" w:hAnsi="Times New Roman"/>
      <w:sz w:val="20"/>
      <w:szCs w:val="20"/>
    </w:rPr>
  </w:style>
  <w:style w:type="paragraph" w:styleId="TOC8">
    <w:name w:val="toc 8"/>
    <w:basedOn w:val="Normal"/>
    <w:next w:val="Normal"/>
    <w:autoRedefine/>
    <w:semiHidden/>
    <w:rsid w:val="00487E03"/>
    <w:pPr>
      <w:ind w:left="1440"/>
    </w:pPr>
    <w:rPr>
      <w:rFonts w:ascii="Times New Roman" w:hAnsi="Times New Roman"/>
      <w:sz w:val="20"/>
      <w:szCs w:val="20"/>
    </w:rPr>
  </w:style>
  <w:style w:type="paragraph" w:styleId="TOC9">
    <w:name w:val="toc 9"/>
    <w:basedOn w:val="Normal"/>
    <w:next w:val="Normal"/>
    <w:autoRedefine/>
    <w:semiHidden/>
    <w:rsid w:val="00487E03"/>
    <w:pPr>
      <w:ind w:left="1680"/>
    </w:pPr>
    <w:rPr>
      <w:rFonts w:ascii="Times New Roman" w:hAnsi="Times New Roman"/>
      <w:sz w:val="20"/>
      <w:szCs w:val="20"/>
    </w:rPr>
  </w:style>
  <w:style w:type="paragraph" w:customStyle="1" w:styleId="VEOHRCTOC1">
    <w:name w:val="VEOHRC TOC1"/>
    <w:basedOn w:val="TOC1"/>
    <w:rsid w:val="00130069"/>
    <w:pPr>
      <w:spacing w:before="240"/>
    </w:pPr>
    <w:rPr>
      <w:caps w:val="0"/>
      <w:noProof/>
    </w:rPr>
  </w:style>
  <w:style w:type="paragraph" w:customStyle="1" w:styleId="VEOHRCTOC2">
    <w:name w:val="VEOHRC TOC 2"/>
    <w:basedOn w:val="TOC2"/>
    <w:rsid w:val="00130069"/>
    <w:pPr>
      <w:tabs>
        <w:tab w:val="left" w:pos="720"/>
        <w:tab w:val="right" w:leader="dot" w:pos="9060"/>
      </w:tabs>
      <w:spacing w:before="120"/>
    </w:pPr>
    <w:rPr>
      <w:rFonts w:ascii="Arial" w:hAnsi="Arial"/>
      <w:b w:val="0"/>
      <w:noProof/>
      <w:sz w:val="24"/>
    </w:rPr>
  </w:style>
  <w:style w:type="paragraph" w:customStyle="1" w:styleId="VEOHRCTOC3">
    <w:name w:val="VEOHRC TOC 3"/>
    <w:basedOn w:val="TOC3"/>
    <w:rsid w:val="00130069"/>
    <w:pPr>
      <w:spacing w:before="60"/>
    </w:pPr>
    <w:rPr>
      <w:i/>
    </w:rPr>
  </w:style>
  <w:style w:type="paragraph" w:styleId="BalloonText">
    <w:name w:val="Balloon Text"/>
    <w:basedOn w:val="Normal"/>
    <w:semiHidden/>
    <w:rsid w:val="00D9783F"/>
    <w:rPr>
      <w:rFonts w:ascii="Tahoma" w:hAnsi="Tahoma" w:cs="Tahoma"/>
      <w:sz w:val="16"/>
      <w:szCs w:val="16"/>
      <w:lang w:eastAsia="en-US"/>
    </w:rPr>
  </w:style>
  <w:style w:type="paragraph" w:customStyle="1" w:styleId="BodyText1">
    <w:name w:val="Body Text1"/>
    <w:semiHidden/>
    <w:rsid w:val="00D9783F"/>
    <w:pPr>
      <w:tabs>
        <w:tab w:val="left" w:pos="567"/>
        <w:tab w:val="left" w:pos="1134"/>
      </w:tabs>
      <w:spacing w:after="170" w:line="280" w:lineRule="atLeast"/>
    </w:pPr>
    <w:rPr>
      <w:rFonts w:ascii="Times" w:hAnsi="Times"/>
      <w:sz w:val="24"/>
      <w:szCs w:val="24"/>
      <w:lang w:val="en-AU" w:eastAsia="en-US"/>
    </w:rPr>
  </w:style>
  <w:style w:type="paragraph" w:customStyle="1" w:styleId="bull">
    <w:name w:val="bull"/>
    <w:basedOn w:val="Normal"/>
    <w:semiHidden/>
    <w:rsid w:val="00D9783F"/>
    <w:pPr>
      <w:tabs>
        <w:tab w:val="num" w:pos="851"/>
      </w:tabs>
      <w:spacing w:line="300" w:lineRule="atLeast"/>
      <w:ind w:right="237"/>
    </w:pPr>
    <w:rPr>
      <w:sz w:val="21"/>
      <w:szCs w:val="20"/>
      <w:lang w:eastAsia="en-US"/>
    </w:rPr>
  </w:style>
  <w:style w:type="paragraph" w:customStyle="1" w:styleId="Bullet">
    <w:name w:val="Bullet"/>
    <w:basedOn w:val="BodyText1"/>
    <w:semiHidden/>
    <w:rsid w:val="00D9783F"/>
    <w:pPr>
      <w:numPr>
        <w:numId w:val="17"/>
      </w:numPr>
      <w:tabs>
        <w:tab w:val="clear" w:pos="567"/>
        <w:tab w:val="clear" w:pos="1134"/>
      </w:tabs>
      <w:spacing w:after="60" w:line="240" w:lineRule="auto"/>
    </w:pPr>
    <w:rPr>
      <w:rFonts w:ascii="Times New Roman" w:hAnsi="Times New Roman"/>
    </w:rPr>
  </w:style>
  <w:style w:type="paragraph" w:customStyle="1" w:styleId="Bullet2">
    <w:name w:val="Bullet 2"/>
    <w:basedOn w:val="Bullet"/>
    <w:semiHidden/>
    <w:rsid w:val="00D9783F"/>
    <w:pPr>
      <w:numPr>
        <w:numId w:val="18"/>
      </w:numPr>
      <w:tabs>
        <w:tab w:val="left" w:pos="993"/>
      </w:tabs>
    </w:pPr>
  </w:style>
  <w:style w:type="paragraph" w:customStyle="1" w:styleId="bullet3">
    <w:name w:val="bullet 3"/>
    <w:basedOn w:val="Normal"/>
    <w:semiHidden/>
    <w:rsid w:val="00D9783F"/>
    <w:pPr>
      <w:numPr>
        <w:ilvl w:val="1"/>
        <w:numId w:val="18"/>
      </w:numPr>
    </w:pPr>
    <w:rPr>
      <w:rFonts w:ascii="Times New Roman" w:hAnsi="Times New Roman"/>
      <w:szCs w:val="20"/>
      <w:lang w:eastAsia="en-US"/>
    </w:rPr>
  </w:style>
  <w:style w:type="paragraph" w:customStyle="1" w:styleId="bullets">
    <w:name w:val="bullets"/>
    <w:basedOn w:val="BodyTextFirstIndent"/>
    <w:semiHidden/>
    <w:rsid w:val="00D9783F"/>
    <w:pPr>
      <w:numPr>
        <w:ilvl w:val="1"/>
        <w:numId w:val="19"/>
      </w:numPr>
      <w:spacing w:before="240"/>
    </w:pPr>
    <w:rPr>
      <w:rFonts w:ascii="Times New Roman" w:hAnsi="Times New Roman"/>
      <w:noProof/>
      <w:szCs w:val="20"/>
      <w:lang w:eastAsia="en-US"/>
    </w:rPr>
  </w:style>
  <w:style w:type="paragraph" w:customStyle="1" w:styleId="charttext">
    <w:name w:val="chart text"/>
    <w:basedOn w:val="Normal"/>
    <w:semiHidden/>
    <w:rsid w:val="00D9783F"/>
    <w:pPr>
      <w:spacing w:line="300" w:lineRule="atLeast"/>
      <w:jc w:val="center"/>
    </w:pPr>
    <w:rPr>
      <w:noProof/>
      <w:sz w:val="20"/>
      <w:szCs w:val="20"/>
      <w:lang w:eastAsia="en-US"/>
    </w:rPr>
  </w:style>
  <w:style w:type="paragraph" w:customStyle="1" w:styleId="charttextind">
    <w:name w:val="chart text ind"/>
    <w:basedOn w:val="charttext"/>
    <w:semiHidden/>
    <w:rsid w:val="00D9783F"/>
    <w:pPr>
      <w:ind w:left="284" w:hanging="284"/>
      <w:jc w:val="left"/>
    </w:pPr>
  </w:style>
  <w:style w:type="character" w:styleId="CommentReference">
    <w:name w:val="annotation reference"/>
    <w:semiHidden/>
    <w:rsid w:val="00D9783F"/>
    <w:rPr>
      <w:sz w:val="16"/>
      <w:szCs w:val="16"/>
    </w:rPr>
  </w:style>
  <w:style w:type="paragraph" w:styleId="CommentText">
    <w:name w:val="annotation text"/>
    <w:basedOn w:val="Normal"/>
    <w:semiHidden/>
    <w:rsid w:val="00D9783F"/>
    <w:rPr>
      <w:rFonts w:ascii="Times New Roman" w:hAnsi="Times New Roman"/>
      <w:sz w:val="20"/>
      <w:szCs w:val="20"/>
      <w:lang w:eastAsia="en-US"/>
    </w:rPr>
  </w:style>
  <w:style w:type="paragraph" w:styleId="CommentSubject">
    <w:name w:val="annotation subject"/>
    <w:basedOn w:val="CommentText"/>
    <w:next w:val="CommentText"/>
    <w:semiHidden/>
    <w:rsid w:val="00D9783F"/>
    <w:rPr>
      <w:b/>
      <w:bCs/>
    </w:rPr>
  </w:style>
  <w:style w:type="paragraph" w:styleId="DocumentMap">
    <w:name w:val="Document Map"/>
    <w:basedOn w:val="Normal"/>
    <w:semiHidden/>
    <w:rsid w:val="00D9783F"/>
    <w:pPr>
      <w:shd w:val="clear" w:color="auto" w:fill="000080"/>
    </w:pPr>
    <w:rPr>
      <w:rFonts w:ascii="Tahoma" w:hAnsi="Tahoma" w:cs="Tahoma"/>
      <w:szCs w:val="20"/>
      <w:lang w:eastAsia="en-US"/>
    </w:rPr>
  </w:style>
  <w:style w:type="character" w:customStyle="1" w:styleId="googqs-tidbit-1">
    <w:name w:val="goog_qs-tidbit-1"/>
    <w:basedOn w:val="DefaultParagraphFont"/>
    <w:semiHidden/>
    <w:rsid w:val="00D9783F"/>
  </w:style>
  <w:style w:type="paragraph" w:customStyle="1" w:styleId="Handoutbreakouttextbox">
    <w:name w:val="Handout breakout text box"/>
    <w:basedOn w:val="Normal"/>
    <w:autoRedefine/>
    <w:semiHidden/>
    <w:rsid w:val="00D9783F"/>
    <w:pPr>
      <w:spacing w:before="60" w:after="120" w:line="260" w:lineRule="exact"/>
      <w:ind w:right="170"/>
    </w:pPr>
    <w:rPr>
      <w:sz w:val="20"/>
      <w:szCs w:val="20"/>
      <w:lang w:eastAsia="en-US"/>
    </w:rPr>
  </w:style>
  <w:style w:type="paragraph" w:customStyle="1" w:styleId="Handoutbreakouttextboxheading">
    <w:name w:val="Handout breakout text box heading"/>
    <w:basedOn w:val="Handoutbreakouttextbox"/>
    <w:autoRedefine/>
    <w:semiHidden/>
    <w:rsid w:val="00D9783F"/>
    <w:pPr>
      <w:shd w:val="clear" w:color="auto" w:fill="D9D9D9"/>
      <w:spacing w:after="60"/>
    </w:pPr>
    <w:rPr>
      <w:b/>
      <w:smallCaps/>
      <w:spacing w:val="5"/>
      <w:sz w:val="26"/>
    </w:rPr>
  </w:style>
  <w:style w:type="paragraph" w:customStyle="1" w:styleId="Handoutbreakouttextboxheading1">
    <w:name w:val="Handout breakout text box heading1"/>
    <w:basedOn w:val="Handoutbreakouttextbox"/>
    <w:semiHidden/>
    <w:rsid w:val="00D9783F"/>
    <w:pPr>
      <w:spacing w:after="60"/>
      <w:ind w:left="170" w:hanging="170"/>
      <w:jc w:val="both"/>
    </w:pPr>
    <w:rPr>
      <w:rFonts w:cs="Arial"/>
      <w:b/>
      <w:bCs/>
      <w:smallCaps/>
      <w:spacing w:val="5"/>
      <w:sz w:val="26"/>
    </w:rPr>
  </w:style>
  <w:style w:type="paragraph" w:customStyle="1" w:styleId="Handoutbreakouttextboxheading2">
    <w:name w:val="Handout breakout text box heading2"/>
    <w:basedOn w:val="Handoutbreakouttextbox"/>
    <w:semiHidden/>
    <w:rsid w:val="00D9783F"/>
    <w:pPr>
      <w:spacing w:after="60"/>
      <w:ind w:left="170" w:hanging="170"/>
      <w:jc w:val="both"/>
    </w:pPr>
    <w:rPr>
      <w:rFonts w:cs="Arial"/>
      <w:b/>
      <w:bCs/>
      <w:smallCaps/>
      <w:spacing w:val="5"/>
      <w:sz w:val="26"/>
    </w:rPr>
  </w:style>
  <w:style w:type="paragraph" w:customStyle="1" w:styleId="Handoutbreakouttextboxheading3">
    <w:name w:val="Handout breakout text box heading3"/>
    <w:basedOn w:val="Handoutbreakouttextbox"/>
    <w:semiHidden/>
    <w:rsid w:val="00D9783F"/>
    <w:pPr>
      <w:spacing w:after="60"/>
      <w:ind w:left="170" w:hanging="170"/>
      <w:jc w:val="both"/>
    </w:pPr>
    <w:rPr>
      <w:rFonts w:cs="Arial"/>
      <w:b/>
      <w:bCs/>
      <w:smallCaps/>
      <w:spacing w:val="5"/>
      <w:sz w:val="26"/>
    </w:rPr>
  </w:style>
  <w:style w:type="paragraph" w:customStyle="1" w:styleId="Handoutbreakouttextbox1">
    <w:name w:val="Handout breakout text box1"/>
    <w:basedOn w:val="Handoutnormaltext"/>
    <w:semiHidden/>
    <w:rsid w:val="00D9783F"/>
    <w:pPr>
      <w:spacing w:before="60" w:after="120" w:line="260" w:lineRule="exact"/>
      <w:ind w:left="170" w:right="170"/>
      <w:jc w:val="both"/>
    </w:pPr>
    <w:rPr>
      <w:bCs/>
      <w:iCs w:val="0"/>
    </w:rPr>
  </w:style>
  <w:style w:type="paragraph" w:customStyle="1" w:styleId="Handoutbreakouttextbox2">
    <w:name w:val="Handout breakout text box2"/>
    <w:basedOn w:val="Handoutnormaltext"/>
    <w:semiHidden/>
    <w:rsid w:val="00D9783F"/>
    <w:pPr>
      <w:spacing w:before="60" w:after="120" w:line="260" w:lineRule="exact"/>
      <w:ind w:left="170" w:right="170"/>
      <w:jc w:val="both"/>
    </w:pPr>
    <w:rPr>
      <w:bCs/>
      <w:iCs w:val="0"/>
    </w:rPr>
  </w:style>
  <w:style w:type="paragraph" w:customStyle="1" w:styleId="Handoutbreakouttextbox3">
    <w:name w:val="Handout breakout text box3"/>
    <w:basedOn w:val="Handoutnormaltext"/>
    <w:semiHidden/>
    <w:rsid w:val="00D9783F"/>
    <w:pPr>
      <w:spacing w:before="60" w:after="120" w:line="260" w:lineRule="exact"/>
      <w:ind w:left="170" w:right="170"/>
      <w:jc w:val="both"/>
    </w:pPr>
    <w:rPr>
      <w:bCs/>
      <w:iCs w:val="0"/>
    </w:rPr>
  </w:style>
  <w:style w:type="paragraph" w:customStyle="1" w:styleId="Handoutdialogue">
    <w:name w:val="Handout dialogue"/>
    <w:basedOn w:val="Handoutnormaltext"/>
    <w:semiHidden/>
    <w:rsid w:val="00D9783F"/>
    <w:pPr>
      <w:spacing w:after="140"/>
      <w:ind w:left="340" w:right="170"/>
    </w:pPr>
    <w:rPr>
      <w:bCs/>
      <w:i/>
      <w:iCs w:val="0"/>
      <w:sz w:val="21"/>
    </w:rPr>
  </w:style>
  <w:style w:type="paragraph" w:customStyle="1" w:styleId="Handoutdialogue1">
    <w:name w:val="Handout dialogue1"/>
    <w:basedOn w:val="Handoutnormaltext"/>
    <w:semiHidden/>
    <w:rsid w:val="00D9783F"/>
    <w:pPr>
      <w:spacing w:after="140"/>
      <w:ind w:left="340" w:right="170"/>
    </w:pPr>
    <w:rPr>
      <w:bCs/>
      <w:i/>
      <w:iCs w:val="0"/>
      <w:sz w:val="21"/>
    </w:rPr>
  </w:style>
  <w:style w:type="paragraph" w:customStyle="1" w:styleId="Handoutdialogue2">
    <w:name w:val="Handout dialogue2"/>
    <w:basedOn w:val="Handoutnormaltext"/>
    <w:semiHidden/>
    <w:rsid w:val="00D9783F"/>
    <w:pPr>
      <w:spacing w:after="140"/>
      <w:ind w:left="340" w:right="170"/>
    </w:pPr>
    <w:rPr>
      <w:bCs/>
      <w:i/>
      <w:iCs w:val="0"/>
      <w:sz w:val="21"/>
    </w:rPr>
  </w:style>
  <w:style w:type="paragraph" w:customStyle="1" w:styleId="Handoutdotlist1">
    <w:name w:val="Handout dot list 1"/>
    <w:basedOn w:val="Handoutnormaltext"/>
    <w:autoRedefine/>
    <w:semiHidden/>
    <w:rsid w:val="00D9783F"/>
    <w:pPr>
      <w:numPr>
        <w:ilvl w:val="2"/>
        <w:numId w:val="20"/>
      </w:numPr>
      <w:spacing w:after="140"/>
    </w:pPr>
  </w:style>
  <w:style w:type="paragraph" w:customStyle="1" w:styleId="Handoutdotlist11">
    <w:name w:val="Handout dot list 11"/>
    <w:basedOn w:val="Handoutnormaltext"/>
    <w:semiHidden/>
    <w:rsid w:val="00D9783F"/>
    <w:pPr>
      <w:tabs>
        <w:tab w:val="num" w:pos="530"/>
      </w:tabs>
      <w:spacing w:after="140"/>
      <w:ind w:left="510" w:hanging="340"/>
    </w:pPr>
    <w:rPr>
      <w:bCs/>
      <w:iCs w:val="0"/>
      <w:sz w:val="21"/>
    </w:rPr>
  </w:style>
  <w:style w:type="paragraph" w:customStyle="1" w:styleId="Handoutdotlist12">
    <w:name w:val="Handout dot list 12"/>
    <w:basedOn w:val="Handoutnormaltext"/>
    <w:semiHidden/>
    <w:rsid w:val="00D9783F"/>
    <w:pPr>
      <w:tabs>
        <w:tab w:val="num" w:pos="530"/>
      </w:tabs>
      <w:spacing w:after="140"/>
      <w:ind w:left="510" w:hanging="340"/>
    </w:pPr>
    <w:rPr>
      <w:bCs/>
      <w:iCs w:val="0"/>
      <w:sz w:val="21"/>
    </w:rPr>
  </w:style>
  <w:style w:type="paragraph" w:customStyle="1" w:styleId="Handoutdotlist13">
    <w:name w:val="Handout dot list 13"/>
    <w:basedOn w:val="Handoutnormaltext"/>
    <w:semiHidden/>
    <w:rsid w:val="00D9783F"/>
    <w:pPr>
      <w:tabs>
        <w:tab w:val="num" w:pos="530"/>
      </w:tabs>
      <w:spacing w:after="140"/>
      <w:ind w:left="510" w:hanging="340"/>
    </w:pPr>
    <w:rPr>
      <w:bCs/>
      <w:iCs w:val="0"/>
      <w:sz w:val="21"/>
    </w:rPr>
  </w:style>
  <w:style w:type="paragraph" w:customStyle="1" w:styleId="Handoutlevel1heading">
    <w:name w:val="Handout level 1 heading"/>
    <w:basedOn w:val="Heading4"/>
    <w:autoRedefine/>
    <w:semiHidden/>
    <w:rsid w:val="00D9783F"/>
    <w:pPr>
      <w:numPr>
        <w:ilvl w:val="0"/>
        <w:numId w:val="0"/>
      </w:numPr>
      <w:spacing w:before="720" w:after="240"/>
      <w:outlineLvl w:val="0"/>
    </w:pPr>
    <w:rPr>
      <w:rFonts w:ascii="Arial" w:hAnsi="Arial"/>
      <w:b/>
      <w:bCs w:val="0"/>
      <w:i w:val="0"/>
      <w:sz w:val="36"/>
      <w:szCs w:val="20"/>
      <w:lang w:eastAsia="en-US"/>
    </w:rPr>
  </w:style>
  <w:style w:type="paragraph" w:customStyle="1" w:styleId="Handoutlevel1heading1">
    <w:name w:val="Handout level 1 heading1"/>
    <w:basedOn w:val="Heading4"/>
    <w:semiHidden/>
    <w:rsid w:val="00D9783F"/>
    <w:pPr>
      <w:numPr>
        <w:ilvl w:val="0"/>
        <w:numId w:val="0"/>
      </w:numPr>
      <w:spacing w:before="720" w:after="240"/>
      <w:ind w:left="170" w:hanging="170"/>
    </w:pPr>
    <w:rPr>
      <w:rFonts w:ascii="Arial" w:hAnsi="Arial"/>
      <w:b/>
      <w:bCs w:val="0"/>
      <w:i w:val="0"/>
      <w:sz w:val="36"/>
      <w:szCs w:val="20"/>
      <w:lang w:eastAsia="en-US"/>
    </w:rPr>
  </w:style>
  <w:style w:type="paragraph" w:customStyle="1" w:styleId="Handoutlevel1heading2">
    <w:name w:val="Handout level 1 heading2"/>
    <w:basedOn w:val="Heading4"/>
    <w:semiHidden/>
    <w:rsid w:val="00D9783F"/>
    <w:pPr>
      <w:numPr>
        <w:ilvl w:val="0"/>
        <w:numId w:val="0"/>
      </w:numPr>
      <w:spacing w:before="720" w:after="240"/>
      <w:ind w:left="170" w:hanging="170"/>
    </w:pPr>
    <w:rPr>
      <w:rFonts w:ascii="Arial" w:hAnsi="Arial"/>
      <w:b/>
      <w:bCs w:val="0"/>
      <w:i w:val="0"/>
      <w:sz w:val="36"/>
      <w:szCs w:val="20"/>
      <w:lang w:eastAsia="en-US"/>
    </w:rPr>
  </w:style>
  <w:style w:type="paragraph" w:customStyle="1" w:styleId="Handoutlevel1heading3">
    <w:name w:val="Handout level 1 heading3"/>
    <w:basedOn w:val="Heading4"/>
    <w:semiHidden/>
    <w:rsid w:val="00D9783F"/>
    <w:pPr>
      <w:numPr>
        <w:ilvl w:val="0"/>
        <w:numId w:val="0"/>
      </w:numPr>
      <w:spacing w:before="720" w:after="240"/>
      <w:ind w:left="170" w:hanging="170"/>
    </w:pPr>
    <w:rPr>
      <w:rFonts w:ascii="Arial" w:hAnsi="Arial"/>
      <w:b/>
      <w:bCs w:val="0"/>
      <w:i w:val="0"/>
      <w:sz w:val="36"/>
      <w:szCs w:val="20"/>
      <w:lang w:eastAsia="en-US"/>
    </w:rPr>
  </w:style>
  <w:style w:type="paragraph" w:customStyle="1" w:styleId="Handoutlevel2heading">
    <w:name w:val="Handout level 2 heading"/>
    <w:basedOn w:val="Handoutlevel1heading"/>
    <w:autoRedefine/>
    <w:semiHidden/>
    <w:rsid w:val="00D9783F"/>
    <w:pPr>
      <w:shd w:val="clear" w:color="auto" w:fill="D9D9D9"/>
      <w:spacing w:before="560" w:after="140"/>
      <w:ind w:right="70"/>
    </w:pPr>
    <w:rPr>
      <w:sz w:val="28"/>
    </w:rPr>
  </w:style>
  <w:style w:type="paragraph" w:customStyle="1" w:styleId="Handoutlevel2heading1">
    <w:name w:val="Handout level 2 heading1"/>
    <w:basedOn w:val="Handoutlevel1heading"/>
    <w:semiHidden/>
    <w:rsid w:val="00D9783F"/>
    <w:pPr>
      <w:spacing w:before="560" w:after="140"/>
      <w:ind w:left="170" w:hanging="170"/>
      <w:outlineLvl w:val="3"/>
    </w:pPr>
    <w:rPr>
      <w:sz w:val="28"/>
    </w:rPr>
  </w:style>
  <w:style w:type="paragraph" w:customStyle="1" w:styleId="Handoutlevel2heading2">
    <w:name w:val="Handout level 2 heading2"/>
    <w:basedOn w:val="Handoutlevel1heading"/>
    <w:semiHidden/>
    <w:rsid w:val="00D9783F"/>
    <w:pPr>
      <w:spacing w:before="560" w:after="140"/>
      <w:ind w:left="170" w:hanging="170"/>
      <w:outlineLvl w:val="3"/>
    </w:pPr>
    <w:rPr>
      <w:sz w:val="28"/>
    </w:rPr>
  </w:style>
  <w:style w:type="paragraph" w:customStyle="1" w:styleId="Handoutlevel2heading3">
    <w:name w:val="Handout level 2 heading3"/>
    <w:basedOn w:val="Handoutlevel1heading"/>
    <w:semiHidden/>
    <w:rsid w:val="00D9783F"/>
    <w:pPr>
      <w:spacing w:before="560" w:after="140"/>
      <w:ind w:left="170" w:hanging="170"/>
      <w:outlineLvl w:val="3"/>
    </w:pPr>
    <w:rPr>
      <w:sz w:val="28"/>
    </w:rPr>
  </w:style>
  <w:style w:type="paragraph" w:customStyle="1" w:styleId="Handoutlevel3heading">
    <w:name w:val="Handout level 3 heading"/>
    <w:basedOn w:val="Handoutlevel2heading"/>
    <w:autoRedefine/>
    <w:semiHidden/>
    <w:rsid w:val="00D9783F"/>
    <w:pPr>
      <w:shd w:val="clear" w:color="auto" w:fill="auto"/>
      <w:spacing w:before="360" w:after="70"/>
      <w:outlineLvl w:val="9"/>
    </w:pPr>
    <w:rPr>
      <w:sz w:val="24"/>
      <w:szCs w:val="24"/>
      <w:lang w:val="en-US"/>
    </w:rPr>
  </w:style>
  <w:style w:type="paragraph" w:customStyle="1" w:styleId="Handoutlevel3heading1">
    <w:name w:val="Handout level 3 heading1"/>
    <w:basedOn w:val="Handoutlevel2heading"/>
    <w:semiHidden/>
    <w:rsid w:val="00D9783F"/>
    <w:pPr>
      <w:shd w:val="clear" w:color="auto" w:fill="auto"/>
      <w:spacing w:before="360" w:after="70"/>
      <w:ind w:left="170" w:right="0" w:hanging="170"/>
      <w:outlineLvl w:val="3"/>
    </w:pPr>
    <w:rPr>
      <w:sz w:val="24"/>
    </w:rPr>
  </w:style>
  <w:style w:type="paragraph" w:customStyle="1" w:styleId="Handoutlevel3heading2">
    <w:name w:val="Handout level 3 heading2"/>
    <w:basedOn w:val="Handoutlevel2heading"/>
    <w:semiHidden/>
    <w:rsid w:val="00D9783F"/>
    <w:pPr>
      <w:shd w:val="clear" w:color="auto" w:fill="auto"/>
      <w:spacing w:before="360" w:after="70"/>
      <w:ind w:left="170" w:right="0" w:hanging="170"/>
      <w:outlineLvl w:val="3"/>
    </w:pPr>
    <w:rPr>
      <w:sz w:val="24"/>
    </w:rPr>
  </w:style>
  <w:style w:type="paragraph" w:customStyle="1" w:styleId="Handoutlevel3heading3">
    <w:name w:val="Handout level 3 heading3"/>
    <w:basedOn w:val="Handoutlevel2heading"/>
    <w:semiHidden/>
    <w:rsid w:val="00D9783F"/>
    <w:pPr>
      <w:shd w:val="clear" w:color="auto" w:fill="auto"/>
      <w:spacing w:before="360" w:after="70"/>
      <w:ind w:left="170" w:right="0" w:hanging="170"/>
      <w:outlineLvl w:val="3"/>
    </w:pPr>
    <w:rPr>
      <w:sz w:val="24"/>
    </w:rPr>
  </w:style>
  <w:style w:type="paragraph" w:customStyle="1" w:styleId="Handoutlevel3heading4">
    <w:name w:val="Handout level 3 heading4"/>
    <w:basedOn w:val="Handoutlevel2heading"/>
    <w:semiHidden/>
    <w:rsid w:val="00D9783F"/>
    <w:pPr>
      <w:shd w:val="clear" w:color="auto" w:fill="auto"/>
      <w:spacing w:before="360" w:after="70"/>
      <w:ind w:left="170" w:right="0" w:hanging="170"/>
      <w:outlineLvl w:val="3"/>
    </w:pPr>
    <w:rPr>
      <w:sz w:val="24"/>
    </w:rPr>
  </w:style>
  <w:style w:type="paragraph" w:customStyle="1" w:styleId="Handoutlevel3heading5">
    <w:name w:val="Handout level 3 heading5"/>
    <w:basedOn w:val="Normal"/>
    <w:semiHidden/>
    <w:rsid w:val="00D9783F"/>
    <w:pPr>
      <w:keepNext/>
      <w:spacing w:before="360" w:after="70"/>
      <w:ind w:left="170" w:hanging="170"/>
      <w:outlineLvl w:val="3"/>
    </w:pPr>
    <w:rPr>
      <w:b/>
      <w:szCs w:val="20"/>
      <w:lang w:eastAsia="en-US"/>
    </w:rPr>
  </w:style>
  <w:style w:type="paragraph" w:customStyle="1" w:styleId="Handoutlevel4">
    <w:name w:val="Handout level 4"/>
    <w:basedOn w:val="Handoutlevel3heading"/>
    <w:semiHidden/>
    <w:rsid w:val="00D9783F"/>
    <w:rPr>
      <w:sz w:val="20"/>
    </w:rPr>
  </w:style>
  <w:style w:type="paragraph" w:customStyle="1" w:styleId="Handoutnormaltext">
    <w:name w:val="Handout normal text"/>
    <w:basedOn w:val="Normal"/>
    <w:autoRedefine/>
    <w:semiHidden/>
    <w:rsid w:val="00D9783F"/>
    <w:pPr>
      <w:spacing w:after="60" w:line="280" w:lineRule="exact"/>
      <w:ind w:left="360"/>
    </w:pPr>
    <w:rPr>
      <w:rFonts w:cs="Arial"/>
      <w:iCs/>
      <w:sz w:val="20"/>
      <w:szCs w:val="20"/>
      <w:lang w:eastAsia="en-US"/>
    </w:rPr>
  </w:style>
  <w:style w:type="paragraph" w:customStyle="1" w:styleId="Handoutnormaltext1">
    <w:name w:val="Handout normal text1"/>
    <w:basedOn w:val="Normal"/>
    <w:semiHidden/>
    <w:rsid w:val="00D9783F"/>
    <w:pPr>
      <w:spacing w:after="140" w:line="280" w:lineRule="exact"/>
      <w:ind w:left="170"/>
    </w:pPr>
    <w:rPr>
      <w:rFonts w:cs="Arial"/>
      <w:bCs/>
      <w:sz w:val="21"/>
      <w:szCs w:val="20"/>
      <w:lang w:eastAsia="en-US"/>
    </w:rPr>
  </w:style>
  <w:style w:type="paragraph" w:customStyle="1" w:styleId="Handoutnormaltext2">
    <w:name w:val="Handout normal text2"/>
    <w:basedOn w:val="Normal"/>
    <w:semiHidden/>
    <w:rsid w:val="00D9783F"/>
    <w:pPr>
      <w:spacing w:after="140" w:line="280" w:lineRule="exact"/>
      <w:ind w:left="170"/>
    </w:pPr>
    <w:rPr>
      <w:rFonts w:cs="Arial"/>
      <w:bCs/>
      <w:sz w:val="21"/>
      <w:szCs w:val="20"/>
      <w:lang w:eastAsia="en-US"/>
    </w:rPr>
  </w:style>
  <w:style w:type="paragraph" w:customStyle="1" w:styleId="Handoutnormaltext3">
    <w:name w:val="Handout normal text3"/>
    <w:basedOn w:val="Normal"/>
    <w:semiHidden/>
    <w:rsid w:val="00D9783F"/>
    <w:pPr>
      <w:spacing w:after="140" w:line="280" w:lineRule="exact"/>
      <w:ind w:left="170"/>
    </w:pPr>
    <w:rPr>
      <w:rFonts w:cs="Arial"/>
      <w:bCs/>
      <w:sz w:val="21"/>
      <w:szCs w:val="20"/>
      <w:lang w:eastAsia="en-US"/>
    </w:rPr>
  </w:style>
  <w:style w:type="paragraph" w:customStyle="1" w:styleId="Handoutnormaltext4">
    <w:name w:val="Handout normal text4"/>
    <w:basedOn w:val="Normal"/>
    <w:semiHidden/>
    <w:rsid w:val="00D9783F"/>
    <w:pPr>
      <w:spacing w:after="140" w:line="280" w:lineRule="exact"/>
      <w:ind w:left="170"/>
    </w:pPr>
    <w:rPr>
      <w:rFonts w:cs="Arial"/>
      <w:bCs/>
      <w:sz w:val="21"/>
      <w:szCs w:val="20"/>
      <w:lang w:eastAsia="en-US"/>
    </w:rPr>
  </w:style>
  <w:style w:type="paragraph" w:customStyle="1" w:styleId="Handoutnormaltext5">
    <w:name w:val="Handout normal text5"/>
    <w:basedOn w:val="Normal"/>
    <w:semiHidden/>
    <w:rsid w:val="00D9783F"/>
    <w:pPr>
      <w:spacing w:after="140" w:line="280" w:lineRule="exact"/>
      <w:ind w:left="170"/>
    </w:pPr>
    <w:rPr>
      <w:rFonts w:cs="Arial"/>
      <w:bCs/>
      <w:sz w:val="21"/>
      <w:szCs w:val="20"/>
      <w:lang w:eastAsia="en-US"/>
    </w:rPr>
  </w:style>
  <w:style w:type="paragraph" w:customStyle="1" w:styleId="Handoutnumberedlist1">
    <w:name w:val="Handout numbered list 1"/>
    <w:basedOn w:val="Handoutnormaltext"/>
    <w:autoRedefine/>
    <w:semiHidden/>
    <w:rsid w:val="00D9783F"/>
    <w:pPr>
      <w:spacing w:after="40"/>
      <w:ind w:left="340"/>
    </w:pPr>
  </w:style>
  <w:style w:type="paragraph" w:customStyle="1" w:styleId="Handoutnumberedlist11">
    <w:name w:val="Handout numbered list 11"/>
    <w:basedOn w:val="Handoutnormaltext"/>
    <w:semiHidden/>
    <w:rsid w:val="00D9783F"/>
    <w:pPr>
      <w:tabs>
        <w:tab w:val="num" w:pos="907"/>
      </w:tabs>
      <w:spacing w:after="40"/>
      <w:ind w:left="907" w:hanging="567"/>
    </w:pPr>
    <w:rPr>
      <w:bCs/>
      <w:iCs w:val="0"/>
      <w:sz w:val="21"/>
    </w:rPr>
  </w:style>
  <w:style w:type="paragraph" w:customStyle="1" w:styleId="Handoutnumberedlist12">
    <w:name w:val="Handout numbered list 12"/>
    <w:basedOn w:val="Handoutnormaltext"/>
    <w:semiHidden/>
    <w:rsid w:val="00D9783F"/>
    <w:pPr>
      <w:tabs>
        <w:tab w:val="num" w:pos="907"/>
      </w:tabs>
      <w:spacing w:after="40"/>
      <w:ind w:left="907" w:hanging="567"/>
    </w:pPr>
    <w:rPr>
      <w:bCs/>
      <w:iCs w:val="0"/>
      <w:sz w:val="21"/>
    </w:rPr>
  </w:style>
  <w:style w:type="paragraph" w:customStyle="1" w:styleId="Handoutnumberedlist13">
    <w:name w:val="Handout numbered list 13"/>
    <w:basedOn w:val="Handoutnormaltext"/>
    <w:semiHidden/>
    <w:rsid w:val="00D9783F"/>
    <w:pPr>
      <w:tabs>
        <w:tab w:val="num" w:pos="907"/>
      </w:tabs>
      <w:spacing w:after="40"/>
      <w:ind w:left="907" w:hanging="567"/>
    </w:pPr>
    <w:rPr>
      <w:bCs/>
      <w:iCs w:val="0"/>
      <w:sz w:val="21"/>
    </w:rPr>
  </w:style>
  <w:style w:type="paragraph" w:customStyle="1" w:styleId="StyleHandoutnormaltextNotItalic">
    <w:name w:val="Style Handout normal text + Not Italic"/>
    <w:basedOn w:val="Handoutnormaltext"/>
    <w:autoRedefine/>
    <w:semiHidden/>
    <w:rsid w:val="00D9783F"/>
    <w:rPr>
      <w:bCs/>
      <w:i/>
    </w:rPr>
  </w:style>
  <w:style w:type="paragraph" w:customStyle="1" w:styleId="Titlepagecontentslist1">
    <w:name w:val="Title page contents list 1"/>
    <w:basedOn w:val="Normal"/>
    <w:semiHidden/>
    <w:rsid w:val="00D9783F"/>
    <w:pPr>
      <w:numPr>
        <w:numId w:val="21"/>
      </w:numPr>
      <w:spacing w:after="160"/>
      <w:ind w:right="2268"/>
    </w:pPr>
    <w:rPr>
      <w:b/>
      <w:sz w:val="28"/>
      <w:szCs w:val="20"/>
      <w:lang w:eastAsia="en-US"/>
    </w:rPr>
  </w:style>
  <w:style w:type="paragraph" w:customStyle="1" w:styleId="Titlepagecontentslistindented">
    <w:name w:val="Title page contents list indented"/>
    <w:basedOn w:val="Normal"/>
    <w:autoRedefine/>
    <w:semiHidden/>
    <w:rsid w:val="00D9783F"/>
    <w:pPr>
      <w:numPr>
        <w:numId w:val="22"/>
      </w:numPr>
      <w:spacing w:after="160"/>
      <w:ind w:right="2268"/>
    </w:pPr>
    <w:rPr>
      <w:szCs w:val="20"/>
      <w:lang w:eastAsia="en-US"/>
    </w:rPr>
  </w:style>
  <w:style w:type="paragraph" w:customStyle="1" w:styleId="TitlepageRHoutsidetitle">
    <w:name w:val="Title page RH outside title"/>
    <w:basedOn w:val="Normal"/>
    <w:semiHidden/>
    <w:rsid w:val="00D9783F"/>
    <w:pPr>
      <w:jc w:val="center"/>
    </w:pPr>
    <w:rPr>
      <w:rFonts w:ascii="Arial Black" w:hAnsi="Arial Black"/>
      <w:sz w:val="84"/>
      <w:szCs w:val="20"/>
      <w:lang w:eastAsia="en-US"/>
    </w:rPr>
  </w:style>
  <w:style w:type="paragraph" w:customStyle="1" w:styleId="TitlepageRHoutsidetitle1">
    <w:name w:val="Title page RH outside title1"/>
    <w:basedOn w:val="Normal"/>
    <w:semiHidden/>
    <w:rsid w:val="00D9783F"/>
    <w:pPr>
      <w:jc w:val="center"/>
    </w:pPr>
    <w:rPr>
      <w:rFonts w:ascii="Arial Black" w:hAnsi="Arial Black"/>
      <w:sz w:val="84"/>
      <w:szCs w:val="20"/>
      <w:lang w:eastAsia="en-US"/>
    </w:rPr>
  </w:style>
  <w:style w:type="paragraph" w:customStyle="1" w:styleId="TitlepageRHoutsidetitle2">
    <w:name w:val="Title page RH outside title2"/>
    <w:basedOn w:val="Normal"/>
    <w:semiHidden/>
    <w:rsid w:val="00D9783F"/>
    <w:pPr>
      <w:jc w:val="center"/>
    </w:pPr>
    <w:rPr>
      <w:rFonts w:ascii="Arial Black" w:hAnsi="Arial Black"/>
      <w:sz w:val="84"/>
      <w:szCs w:val="20"/>
      <w:lang w:eastAsia="en-US"/>
    </w:rPr>
  </w:style>
  <w:style w:type="paragraph" w:customStyle="1" w:styleId="TitlepageRHoutsidetitle3">
    <w:name w:val="Title page RH outside title3"/>
    <w:basedOn w:val="Normal"/>
    <w:semiHidden/>
    <w:rsid w:val="00D9783F"/>
    <w:pPr>
      <w:jc w:val="center"/>
    </w:pPr>
    <w:rPr>
      <w:rFonts w:ascii="Arial Black" w:hAnsi="Arial Black"/>
      <w:sz w:val="84"/>
      <w:szCs w:val="20"/>
      <w:lang w:eastAsia="en-US"/>
    </w:rPr>
  </w:style>
  <w:style w:type="paragraph" w:customStyle="1" w:styleId="TitlepageRHoutsidetitle4">
    <w:name w:val="Title page RH outside title4"/>
    <w:basedOn w:val="Normal"/>
    <w:semiHidden/>
    <w:rsid w:val="00D9783F"/>
    <w:pPr>
      <w:jc w:val="center"/>
    </w:pPr>
    <w:rPr>
      <w:rFonts w:ascii="Arial Black" w:hAnsi="Arial Black"/>
      <w:sz w:val="84"/>
      <w:szCs w:val="20"/>
      <w:lang w:eastAsia="en-US"/>
    </w:rPr>
  </w:style>
  <w:style w:type="paragraph" w:customStyle="1" w:styleId="Titlepagetitle">
    <w:name w:val="Title page title"/>
    <w:basedOn w:val="Heading1"/>
    <w:next w:val="Normal"/>
    <w:semiHidden/>
    <w:rsid w:val="00D9783F"/>
    <w:pPr>
      <w:spacing w:before="0" w:after="960"/>
    </w:pPr>
    <w:rPr>
      <w:rFonts w:ascii="Arial" w:hAnsi="Arial" w:cs="Times New Roman"/>
      <w:bCs w:val="0"/>
      <w:kern w:val="0"/>
      <w:sz w:val="44"/>
      <w:szCs w:val="20"/>
      <w:lang w:eastAsia="en-US"/>
    </w:rPr>
  </w:style>
  <w:style w:type="paragraph" w:customStyle="1" w:styleId="Titlepagetitle1">
    <w:name w:val="Title page title1"/>
    <w:basedOn w:val="Heading1"/>
    <w:next w:val="Normal"/>
    <w:semiHidden/>
    <w:rsid w:val="00D9783F"/>
    <w:pPr>
      <w:spacing w:before="0" w:after="960"/>
    </w:pPr>
    <w:rPr>
      <w:rFonts w:ascii="Arial" w:hAnsi="Arial" w:cs="Times New Roman"/>
      <w:bCs w:val="0"/>
      <w:kern w:val="0"/>
      <w:sz w:val="44"/>
      <w:szCs w:val="20"/>
      <w:lang w:eastAsia="en-US"/>
    </w:rPr>
  </w:style>
  <w:style w:type="paragraph" w:customStyle="1" w:styleId="Titlepagetitle2">
    <w:name w:val="Title page title2"/>
    <w:basedOn w:val="Heading1"/>
    <w:next w:val="Normal"/>
    <w:semiHidden/>
    <w:rsid w:val="00D9783F"/>
    <w:pPr>
      <w:spacing w:before="0" w:after="960"/>
    </w:pPr>
    <w:rPr>
      <w:rFonts w:ascii="Arial" w:hAnsi="Arial" w:cs="Times New Roman"/>
      <w:bCs w:val="0"/>
      <w:kern w:val="0"/>
      <w:sz w:val="44"/>
      <w:szCs w:val="20"/>
      <w:lang w:eastAsia="en-US"/>
    </w:rPr>
  </w:style>
  <w:style w:type="paragraph" w:customStyle="1" w:styleId="Titlepagetitle3">
    <w:name w:val="Title page title3"/>
    <w:basedOn w:val="Heading1"/>
    <w:next w:val="Normal"/>
    <w:semiHidden/>
    <w:rsid w:val="00D9783F"/>
    <w:pPr>
      <w:spacing w:before="0" w:after="960"/>
    </w:pPr>
    <w:rPr>
      <w:rFonts w:ascii="Arial" w:hAnsi="Arial" w:cs="Times New Roman"/>
      <w:bCs w:val="0"/>
      <w:kern w:val="0"/>
      <w:sz w:val="44"/>
      <w:szCs w:val="20"/>
      <w:lang w:eastAsia="en-US"/>
    </w:rPr>
  </w:style>
  <w:style w:type="paragraph" w:customStyle="1" w:styleId="Titlepagetitle4">
    <w:name w:val="Title page title4"/>
    <w:basedOn w:val="Heading1"/>
    <w:next w:val="Normal"/>
    <w:semiHidden/>
    <w:rsid w:val="00D9783F"/>
    <w:pPr>
      <w:spacing w:before="0" w:after="960"/>
    </w:pPr>
    <w:rPr>
      <w:rFonts w:ascii="Arial" w:hAnsi="Arial" w:cs="Times New Roman"/>
      <w:bCs w:val="0"/>
      <w:kern w:val="0"/>
      <w:sz w:val="44"/>
      <w:szCs w:val="20"/>
      <w:lang w:eastAsia="en-US"/>
    </w:rPr>
  </w:style>
  <w:style w:type="character" w:customStyle="1" w:styleId="VEOHRCBodytextChar">
    <w:name w:val="VEOHRC Body text Char"/>
    <w:link w:val="VEOHRCBodytext"/>
    <w:rsid w:val="00E2047F"/>
    <w:rPr>
      <w:rFonts w:ascii="Arial" w:eastAsia="Arial Unicode MS" w:hAnsi="Arial"/>
      <w:sz w:val="24"/>
      <w:szCs w:val="24"/>
      <w:lang w:val="en-GB" w:eastAsia="en-AU" w:bidi="ar-SA"/>
    </w:rPr>
  </w:style>
  <w:style w:type="paragraph" w:customStyle="1" w:styleId="Level0-HeadingTOC">
    <w:name w:val="Level 0 - Heading (TOC)"/>
    <w:next w:val="LegalBodyText"/>
    <w:semiHidden/>
    <w:rsid w:val="00D9783F"/>
    <w:pPr>
      <w:spacing w:before="120" w:after="120"/>
      <w:outlineLvl w:val="8"/>
    </w:pPr>
    <w:rPr>
      <w:rFonts w:ascii="Verdana" w:hAnsi="Verdana"/>
      <w:b/>
      <w:caps/>
      <w:color w:val="52006B"/>
      <w:sz w:val="22"/>
      <w:szCs w:val="22"/>
      <w:lang w:val="en-AU" w:eastAsia="en-US"/>
    </w:rPr>
  </w:style>
  <w:style w:type="paragraph" w:customStyle="1" w:styleId="Level0-Recitals">
    <w:name w:val="Level 0 - Recitals"/>
    <w:semiHidden/>
    <w:rsid w:val="00D9783F"/>
    <w:pPr>
      <w:numPr>
        <w:numId w:val="32"/>
      </w:numPr>
      <w:tabs>
        <w:tab w:val="left" w:pos="851"/>
      </w:tabs>
      <w:spacing w:before="120" w:after="120"/>
    </w:pPr>
    <w:rPr>
      <w:rFonts w:ascii="Verdana" w:hAnsi="Verdana"/>
      <w:sz w:val="24"/>
      <w:szCs w:val="24"/>
      <w:lang w:val="en-AU" w:eastAsia="en-US"/>
    </w:rPr>
  </w:style>
  <w:style w:type="paragraph" w:customStyle="1" w:styleId="BodyText-Bold">
    <w:name w:val="Body Text - Bold"/>
    <w:link w:val="BodyText-BoldChar"/>
    <w:semiHidden/>
    <w:rsid w:val="00D9783F"/>
    <w:pPr>
      <w:spacing w:before="120" w:after="120"/>
      <w:ind w:left="567"/>
    </w:pPr>
    <w:rPr>
      <w:rFonts w:ascii="Verdana" w:hAnsi="Verdana"/>
      <w:b/>
      <w:sz w:val="24"/>
      <w:szCs w:val="24"/>
      <w:lang w:val="en-AU" w:eastAsia="en-US"/>
    </w:rPr>
  </w:style>
  <w:style w:type="paragraph" w:customStyle="1" w:styleId="Default">
    <w:name w:val="Default"/>
    <w:rsid w:val="00D9783F"/>
    <w:pPr>
      <w:autoSpaceDE w:val="0"/>
      <w:autoSpaceDN w:val="0"/>
      <w:adjustRightInd w:val="0"/>
    </w:pPr>
    <w:rPr>
      <w:rFonts w:cs="Arial"/>
      <w:color w:val="000000"/>
      <w:sz w:val="24"/>
      <w:szCs w:val="24"/>
      <w:lang w:val="en-AU" w:eastAsia="en-AU"/>
    </w:rPr>
  </w:style>
  <w:style w:type="paragraph" w:customStyle="1" w:styleId="DRHead3">
    <w:name w:val="DR Head 3"/>
    <w:basedOn w:val="Normal"/>
    <w:semiHidden/>
    <w:rsid w:val="00D9783F"/>
    <w:pPr>
      <w:shd w:val="clear" w:color="auto" w:fill="FFFFFF"/>
      <w:spacing w:before="100" w:beforeAutospacing="1" w:after="210" w:line="480" w:lineRule="auto"/>
    </w:pPr>
    <w:rPr>
      <w:rFonts w:ascii="Times New Roman" w:hAnsi="Times New Roman"/>
      <w:b/>
      <w:szCs w:val="20"/>
      <w:lang w:eastAsia="en-US"/>
    </w:rPr>
  </w:style>
  <w:style w:type="paragraph" w:customStyle="1" w:styleId="DRHead1">
    <w:name w:val="DR Head1"/>
    <w:basedOn w:val="Normal"/>
    <w:semiHidden/>
    <w:rsid w:val="00D9783F"/>
    <w:pPr>
      <w:autoSpaceDE w:val="0"/>
      <w:autoSpaceDN w:val="0"/>
      <w:adjustRightInd w:val="0"/>
      <w:spacing w:line="480" w:lineRule="auto"/>
    </w:pPr>
    <w:rPr>
      <w:rFonts w:ascii="Times New Roman" w:hAnsi="Times New Roman"/>
      <w:b/>
      <w:iCs/>
      <w:szCs w:val="20"/>
      <w:u w:val="single"/>
      <w:lang w:val="en-US" w:eastAsia="en-US"/>
    </w:rPr>
  </w:style>
  <w:style w:type="paragraph" w:customStyle="1" w:styleId="Tablecontent">
    <w:name w:val="Table content"/>
    <w:basedOn w:val="Normal"/>
    <w:semiHidden/>
    <w:rsid w:val="00D9783F"/>
    <w:pPr>
      <w:spacing w:before="120" w:after="120"/>
    </w:pPr>
    <w:rPr>
      <w:rFonts w:cs="Arial"/>
      <w:color w:val="616365"/>
      <w:sz w:val="20"/>
      <w:szCs w:val="18"/>
      <w:lang w:eastAsia="en-US"/>
    </w:rPr>
  </w:style>
  <w:style w:type="paragraph" w:customStyle="1" w:styleId="TableText">
    <w:name w:val="Table Text"/>
    <w:link w:val="TableTextChar"/>
    <w:semiHidden/>
    <w:rsid w:val="00D9783F"/>
    <w:pPr>
      <w:spacing w:before="60" w:after="60"/>
    </w:pPr>
    <w:rPr>
      <w:rFonts w:ascii="Verdana" w:hAnsi="Verdana"/>
      <w:sz w:val="18"/>
      <w:szCs w:val="18"/>
      <w:lang w:val="en-AU" w:eastAsia="en-US"/>
    </w:rPr>
  </w:style>
  <w:style w:type="paragraph" w:customStyle="1" w:styleId="TableText-List">
    <w:name w:val="Table Text - List"/>
    <w:semiHidden/>
    <w:rsid w:val="00D9783F"/>
    <w:pPr>
      <w:numPr>
        <w:numId w:val="25"/>
      </w:numPr>
      <w:spacing w:before="60" w:after="60"/>
    </w:pPr>
    <w:rPr>
      <w:rFonts w:ascii="Verdana" w:hAnsi="Verdana"/>
      <w:kern w:val="22"/>
      <w:sz w:val="18"/>
      <w:szCs w:val="18"/>
      <w:lang w:val="en-AU" w:eastAsia="en-US"/>
    </w:rPr>
  </w:style>
  <w:style w:type="paragraph" w:customStyle="1" w:styleId="TableText-Centred">
    <w:name w:val="Table Text - Centred"/>
    <w:semiHidden/>
    <w:rsid w:val="00D9783F"/>
    <w:pPr>
      <w:spacing w:before="60" w:after="60"/>
      <w:jc w:val="center"/>
    </w:pPr>
    <w:rPr>
      <w:rFonts w:ascii="Verdana" w:hAnsi="Verdana"/>
      <w:sz w:val="18"/>
      <w:szCs w:val="18"/>
      <w:lang w:val="en-AU" w:eastAsia="en-US"/>
    </w:rPr>
  </w:style>
  <w:style w:type="paragraph" w:customStyle="1" w:styleId="TableHeader">
    <w:name w:val="Table Header"/>
    <w:semiHidden/>
    <w:rsid w:val="00D9783F"/>
    <w:pPr>
      <w:keepNext/>
      <w:spacing w:before="120" w:after="120"/>
    </w:pPr>
    <w:rPr>
      <w:rFonts w:ascii="Verdana" w:hAnsi="Verdana"/>
      <w:b/>
      <w:color w:val="002B45"/>
      <w:sz w:val="24"/>
      <w:szCs w:val="24"/>
      <w:lang w:val="en-AU" w:eastAsia="en-US"/>
    </w:rPr>
  </w:style>
  <w:style w:type="paragraph" w:customStyle="1" w:styleId="TableText-CentredBold">
    <w:name w:val="Table Text - Centred / Bold"/>
    <w:semiHidden/>
    <w:rsid w:val="00D9783F"/>
    <w:pPr>
      <w:spacing w:before="60" w:after="60"/>
      <w:jc w:val="center"/>
    </w:pPr>
    <w:rPr>
      <w:rFonts w:ascii="Verdana" w:hAnsi="Verdana"/>
      <w:b/>
      <w:sz w:val="18"/>
      <w:szCs w:val="18"/>
      <w:lang w:val="en-AU" w:eastAsia="en-US"/>
    </w:rPr>
  </w:style>
  <w:style w:type="paragraph" w:customStyle="1" w:styleId="Spacer">
    <w:name w:val="Spacer"/>
    <w:semiHidden/>
    <w:rsid w:val="00D9783F"/>
    <w:pPr>
      <w:ind w:left="567"/>
    </w:pPr>
    <w:rPr>
      <w:rFonts w:ascii="Verdana" w:hAnsi="Verdana"/>
      <w:sz w:val="12"/>
      <w:szCs w:val="12"/>
      <w:lang w:val="en-AU" w:eastAsia="en-US"/>
    </w:rPr>
  </w:style>
  <w:style w:type="paragraph" w:customStyle="1" w:styleId="TableText-Bold">
    <w:name w:val="Table Text - Bold"/>
    <w:semiHidden/>
    <w:rsid w:val="00D9783F"/>
    <w:pPr>
      <w:spacing w:before="60" w:after="60"/>
    </w:pPr>
    <w:rPr>
      <w:rFonts w:ascii="Verdana" w:hAnsi="Verdana"/>
      <w:b/>
      <w:sz w:val="18"/>
      <w:szCs w:val="18"/>
      <w:lang w:val="en-AU" w:eastAsia="en-US"/>
    </w:rPr>
  </w:style>
  <w:style w:type="paragraph" w:customStyle="1" w:styleId="AppendixHeading1">
    <w:name w:val="Appendix Heading 1"/>
    <w:next w:val="AppendixHeading2"/>
    <w:semiHidden/>
    <w:rsid w:val="00D9783F"/>
    <w:pPr>
      <w:keepNext/>
      <w:pageBreakBefore/>
      <w:numPr>
        <w:numId w:val="23"/>
      </w:numPr>
      <w:tabs>
        <w:tab w:val="clear" w:pos="1440"/>
        <w:tab w:val="left" w:pos="2268"/>
      </w:tabs>
      <w:spacing w:after="120"/>
      <w:ind w:left="2268" w:hanging="2268"/>
      <w:contextualSpacing/>
      <w:outlineLvl w:val="0"/>
    </w:pPr>
    <w:rPr>
      <w:rFonts w:ascii="Verdana" w:hAnsi="Verdana"/>
      <w:color w:val="52006B"/>
      <w:sz w:val="32"/>
      <w:szCs w:val="36"/>
      <w:lang w:val="en-AU" w:eastAsia="en-US"/>
    </w:rPr>
  </w:style>
  <w:style w:type="paragraph" w:customStyle="1" w:styleId="FigureLabel">
    <w:name w:val="Figure Label"/>
    <w:next w:val="Normal"/>
    <w:semiHidden/>
    <w:rsid w:val="00D9783F"/>
    <w:pPr>
      <w:keepNext/>
      <w:keepLines/>
      <w:tabs>
        <w:tab w:val="left" w:pos="1701"/>
      </w:tabs>
      <w:spacing w:before="120" w:after="120"/>
      <w:ind w:left="1701" w:hanging="1134"/>
    </w:pPr>
    <w:rPr>
      <w:rFonts w:ascii="Verdana" w:hAnsi="Verdana"/>
      <w:i/>
      <w:sz w:val="24"/>
      <w:szCs w:val="24"/>
      <w:lang w:val="en-AU" w:eastAsia="en-US"/>
    </w:rPr>
  </w:style>
  <w:style w:type="paragraph" w:customStyle="1" w:styleId="Figure-List">
    <w:name w:val="Figure - List"/>
    <w:semiHidden/>
    <w:rsid w:val="00D9783F"/>
    <w:pPr>
      <w:numPr>
        <w:numId w:val="24"/>
      </w:numPr>
      <w:tabs>
        <w:tab w:val="left" w:pos="142"/>
      </w:tabs>
      <w:spacing w:after="60"/>
    </w:pPr>
    <w:rPr>
      <w:sz w:val="18"/>
      <w:szCs w:val="18"/>
      <w:lang w:val="en-AU" w:eastAsia="en-US"/>
    </w:rPr>
  </w:style>
  <w:style w:type="paragraph" w:customStyle="1" w:styleId="BodyText-RestrictedRelease">
    <w:name w:val="Body Text - Restricted Release"/>
    <w:semiHidden/>
    <w:rsid w:val="00D9783F"/>
    <w:pPr>
      <w:spacing w:after="120"/>
    </w:pPr>
    <w:rPr>
      <w:rFonts w:ascii="Verdana" w:eastAsia="Times" w:hAnsi="Verdana"/>
      <w:sz w:val="16"/>
      <w:szCs w:val="30"/>
      <w:lang w:val="en-AU" w:eastAsia="en-AU"/>
    </w:rPr>
  </w:style>
  <w:style w:type="paragraph" w:customStyle="1" w:styleId="TableLabel">
    <w:name w:val="Table Label"/>
    <w:next w:val="Normal"/>
    <w:semiHidden/>
    <w:rsid w:val="00D9783F"/>
    <w:pPr>
      <w:keepNext/>
      <w:keepLines/>
      <w:tabs>
        <w:tab w:val="left" w:pos="1701"/>
      </w:tabs>
      <w:spacing w:before="120" w:after="120"/>
      <w:ind w:left="1701" w:hanging="1134"/>
    </w:pPr>
    <w:rPr>
      <w:rFonts w:ascii="Verdana" w:hAnsi="Verdana"/>
      <w:i/>
      <w:sz w:val="24"/>
      <w:szCs w:val="24"/>
      <w:lang w:val="en-AU" w:eastAsia="en-US"/>
    </w:rPr>
  </w:style>
  <w:style w:type="paragraph" w:customStyle="1" w:styleId="AppendixHeading2">
    <w:name w:val="Appendix Heading 2"/>
    <w:next w:val="BodyText"/>
    <w:semiHidden/>
    <w:rsid w:val="00D9783F"/>
    <w:pPr>
      <w:keepNext/>
      <w:tabs>
        <w:tab w:val="left" w:pos="794"/>
        <w:tab w:val="left" w:pos="907"/>
      </w:tabs>
      <w:spacing w:before="240" w:after="120"/>
      <w:outlineLvl w:val="1"/>
    </w:pPr>
    <w:rPr>
      <w:rFonts w:ascii="Verdana" w:hAnsi="Verdana"/>
      <w:iCs/>
      <w:color w:val="52006B"/>
      <w:sz w:val="28"/>
      <w:szCs w:val="28"/>
      <w:lang w:val="en-US" w:eastAsia="en-US"/>
    </w:rPr>
  </w:style>
  <w:style w:type="paragraph" w:customStyle="1" w:styleId="BodyText-NumberedListi">
    <w:name w:val="Body Text - Numbered List i"/>
    <w:link w:val="BodyText-NumberedListiCharChar"/>
    <w:semiHidden/>
    <w:rsid w:val="00D9783F"/>
    <w:pPr>
      <w:numPr>
        <w:ilvl w:val="2"/>
        <w:numId w:val="38"/>
      </w:numPr>
      <w:spacing w:before="60" w:after="60"/>
    </w:pPr>
    <w:rPr>
      <w:rFonts w:ascii="Verdana" w:eastAsia="Times" w:hAnsi="Verdana"/>
      <w:sz w:val="24"/>
      <w:szCs w:val="24"/>
      <w:lang w:val="en-AU" w:eastAsia="en-US"/>
    </w:rPr>
  </w:style>
  <w:style w:type="paragraph" w:customStyle="1" w:styleId="TableText-List-Nolinespacing">
    <w:name w:val="Table Text - List - No line spacing"/>
    <w:semiHidden/>
    <w:rsid w:val="00D9783F"/>
    <w:pPr>
      <w:numPr>
        <w:numId w:val="28"/>
      </w:numPr>
    </w:pPr>
    <w:rPr>
      <w:rFonts w:ascii="Verdana" w:hAnsi="Verdana"/>
      <w:kern w:val="22"/>
      <w:sz w:val="18"/>
      <w:szCs w:val="18"/>
      <w:lang w:val="en-AU" w:eastAsia="en-US"/>
    </w:rPr>
  </w:style>
  <w:style w:type="paragraph" w:customStyle="1" w:styleId="BodyText-List-Indent">
    <w:name w:val="Body Text - List - Indent"/>
    <w:semiHidden/>
    <w:rsid w:val="00D9783F"/>
    <w:pPr>
      <w:numPr>
        <w:numId w:val="27"/>
      </w:numPr>
      <w:spacing w:after="120"/>
    </w:pPr>
    <w:rPr>
      <w:rFonts w:ascii="Verdana" w:eastAsia="Times" w:hAnsi="Verdana"/>
      <w:sz w:val="24"/>
      <w:szCs w:val="24"/>
      <w:lang w:val="en-AU" w:eastAsia="en-US"/>
    </w:rPr>
  </w:style>
  <w:style w:type="paragraph" w:customStyle="1" w:styleId="FinalorDraft">
    <w:name w:val="Final or Draft"/>
    <w:semiHidden/>
    <w:rsid w:val="00D9783F"/>
    <w:pPr>
      <w:jc w:val="center"/>
    </w:pPr>
    <w:rPr>
      <w:rFonts w:ascii="Verdana" w:hAnsi="Verdana"/>
      <w:b/>
      <w:bCs/>
      <w:snapToGrid w:val="0"/>
      <w:color w:val="52006B"/>
      <w:sz w:val="24"/>
      <w:szCs w:val="16"/>
      <w:lang w:val="en-AU" w:eastAsia="en-US"/>
    </w:rPr>
  </w:style>
  <w:style w:type="paragraph" w:customStyle="1" w:styleId="BodyText-Italics">
    <w:name w:val="Body Text - Italics"/>
    <w:semiHidden/>
    <w:rsid w:val="00D9783F"/>
    <w:pPr>
      <w:spacing w:before="120" w:after="120"/>
      <w:ind w:left="567"/>
    </w:pPr>
    <w:rPr>
      <w:rFonts w:ascii="Verdana" w:eastAsia="Times" w:hAnsi="Verdana"/>
      <w:i/>
      <w:sz w:val="24"/>
      <w:szCs w:val="24"/>
      <w:lang w:val="en-AU" w:eastAsia="en-US"/>
    </w:rPr>
  </w:style>
  <w:style w:type="paragraph" w:customStyle="1" w:styleId="FigureHeading">
    <w:name w:val="Figure Heading"/>
    <w:semiHidden/>
    <w:rsid w:val="00D9783F"/>
    <w:pPr>
      <w:spacing w:after="120"/>
      <w:jc w:val="center"/>
    </w:pPr>
    <w:rPr>
      <w:b/>
      <w:sz w:val="18"/>
      <w:szCs w:val="18"/>
      <w:lang w:val="en-AU" w:eastAsia="en-US"/>
    </w:rPr>
  </w:style>
  <w:style w:type="paragraph" w:customStyle="1" w:styleId="BodyText-SmallText">
    <w:name w:val="Body Text - Small Text"/>
    <w:semiHidden/>
    <w:rsid w:val="00D9783F"/>
    <w:pPr>
      <w:spacing w:before="120"/>
      <w:ind w:left="567"/>
    </w:pPr>
    <w:rPr>
      <w:rFonts w:ascii="Verdana" w:hAnsi="Verdana"/>
      <w:sz w:val="16"/>
      <w:szCs w:val="24"/>
      <w:lang w:val="en-AU" w:eastAsia="en-US"/>
    </w:rPr>
  </w:style>
  <w:style w:type="paragraph" w:customStyle="1" w:styleId="TableText-numbers">
    <w:name w:val="Table Text - numbers"/>
    <w:basedOn w:val="TableText"/>
    <w:semiHidden/>
    <w:rsid w:val="00D9783F"/>
    <w:pPr>
      <w:numPr>
        <w:numId w:val="31"/>
      </w:numPr>
      <w:tabs>
        <w:tab w:val="clear" w:pos="360"/>
        <w:tab w:val="num" w:pos="1492"/>
      </w:tabs>
      <w:spacing w:before="40" w:after="40"/>
      <w:ind w:left="1492" w:hanging="360"/>
    </w:pPr>
    <w:rPr>
      <w:szCs w:val="24"/>
    </w:rPr>
  </w:style>
  <w:style w:type="paragraph" w:customStyle="1" w:styleId="BodyText-List">
    <w:name w:val="Body Text - List"/>
    <w:semiHidden/>
    <w:rsid w:val="00D9783F"/>
    <w:pPr>
      <w:numPr>
        <w:numId w:val="34"/>
      </w:numPr>
      <w:spacing w:after="120"/>
    </w:pPr>
    <w:rPr>
      <w:rFonts w:ascii="Verdana" w:hAnsi="Verdana"/>
      <w:sz w:val="24"/>
      <w:szCs w:val="24"/>
      <w:lang w:val="en-AU" w:eastAsia="en-US"/>
    </w:rPr>
  </w:style>
  <w:style w:type="paragraph" w:customStyle="1" w:styleId="BodyText-NumberedList1">
    <w:name w:val="Body Text - Numbered List 1"/>
    <w:basedOn w:val="BodyText-NumberedLista"/>
    <w:semiHidden/>
    <w:rsid w:val="00D9783F"/>
    <w:pPr>
      <w:numPr>
        <w:ilvl w:val="0"/>
      </w:numPr>
      <w:tabs>
        <w:tab w:val="clear" w:pos="1417"/>
        <w:tab w:val="num" w:pos="360"/>
        <w:tab w:val="num" w:pos="720"/>
        <w:tab w:val="left" w:pos="1389"/>
      </w:tabs>
      <w:ind w:left="720" w:hanging="360"/>
    </w:pPr>
  </w:style>
  <w:style w:type="paragraph" w:customStyle="1" w:styleId="BodyText-NumberedLista">
    <w:name w:val="Body Text - Numbered List a"/>
    <w:link w:val="BodyText-NumberedListaCharChar"/>
    <w:semiHidden/>
    <w:rsid w:val="00D9783F"/>
    <w:pPr>
      <w:numPr>
        <w:ilvl w:val="1"/>
        <w:numId w:val="38"/>
      </w:numPr>
      <w:spacing w:before="60" w:after="60"/>
    </w:pPr>
    <w:rPr>
      <w:rFonts w:ascii="Verdana" w:hAnsi="Verdana"/>
      <w:sz w:val="24"/>
      <w:szCs w:val="24"/>
      <w:lang w:val="en-AU" w:eastAsia="en-US"/>
    </w:rPr>
  </w:style>
  <w:style w:type="paragraph" w:customStyle="1" w:styleId="TableText-ListItalics">
    <w:name w:val="Table Text - List Italics"/>
    <w:semiHidden/>
    <w:rsid w:val="00D9783F"/>
    <w:pPr>
      <w:numPr>
        <w:numId w:val="30"/>
      </w:numPr>
      <w:spacing w:before="60" w:after="60"/>
    </w:pPr>
    <w:rPr>
      <w:rFonts w:ascii="Verdana" w:eastAsia="Times" w:hAnsi="Verdana"/>
      <w:i/>
      <w:kern w:val="22"/>
      <w:sz w:val="18"/>
      <w:szCs w:val="18"/>
      <w:lang w:val="en-AU" w:eastAsia="en-US"/>
    </w:rPr>
  </w:style>
  <w:style w:type="paragraph" w:customStyle="1" w:styleId="Reporttitle">
    <w:name w:val="Report title"/>
    <w:next w:val="Titledateandversion"/>
    <w:semiHidden/>
    <w:rsid w:val="00D9783F"/>
    <w:pPr>
      <w:spacing w:before="120" w:after="120"/>
    </w:pPr>
    <w:rPr>
      <w:rFonts w:ascii="Times" w:eastAsia="Times" w:hAnsi="Times"/>
      <w:color w:val="52006B"/>
      <w:sz w:val="80"/>
      <w:szCs w:val="96"/>
      <w:lang w:val="en-AU" w:eastAsia="en-AU"/>
    </w:rPr>
  </w:style>
  <w:style w:type="paragraph" w:customStyle="1" w:styleId="Titledateandversion">
    <w:name w:val="Title date and version"/>
    <w:semiHidden/>
    <w:rsid w:val="00D9783F"/>
    <w:rPr>
      <w:rFonts w:ascii="Times" w:eastAsia="Times" w:hAnsi="Times"/>
      <w:color w:val="87ADB0"/>
      <w:sz w:val="22"/>
      <w:szCs w:val="30"/>
      <w:lang w:val="en-AU" w:eastAsia="en-AU"/>
    </w:rPr>
  </w:style>
  <w:style w:type="paragraph" w:customStyle="1" w:styleId="Subtitle0">
    <w:name w:val="Sub title"/>
    <w:semiHidden/>
    <w:rsid w:val="00D9783F"/>
    <w:pPr>
      <w:spacing w:after="240"/>
    </w:pPr>
    <w:rPr>
      <w:rFonts w:ascii="Times" w:eastAsia="Times" w:hAnsi="Times"/>
      <w:color w:val="52006B"/>
      <w:sz w:val="40"/>
      <w:szCs w:val="40"/>
      <w:lang w:val="en-AU" w:eastAsia="en-AU"/>
    </w:rPr>
  </w:style>
  <w:style w:type="paragraph" w:customStyle="1" w:styleId="Subtitle2">
    <w:name w:val="Sub title 2"/>
    <w:semiHidden/>
    <w:rsid w:val="00D9783F"/>
    <w:pPr>
      <w:pBdr>
        <w:top w:val="single" w:sz="8" w:space="1" w:color="52006B"/>
      </w:pBdr>
      <w:spacing w:before="240"/>
    </w:pPr>
    <w:rPr>
      <w:rFonts w:ascii="Times" w:eastAsia="Times" w:hAnsi="Times"/>
      <w:color w:val="52006B"/>
      <w:sz w:val="40"/>
      <w:szCs w:val="40"/>
      <w:lang w:val="en-AU" w:eastAsia="en-AU"/>
    </w:rPr>
  </w:style>
  <w:style w:type="paragraph" w:customStyle="1" w:styleId="Reporttitle2">
    <w:name w:val="Report_title 2"/>
    <w:semiHidden/>
    <w:rsid w:val="00D9783F"/>
    <w:pPr>
      <w:spacing w:before="120" w:after="120"/>
    </w:pPr>
    <w:rPr>
      <w:rFonts w:ascii="Times" w:eastAsia="Times" w:hAnsi="Times"/>
      <w:color w:val="52006B"/>
      <w:sz w:val="44"/>
      <w:szCs w:val="96"/>
      <w:lang w:val="en-AU" w:eastAsia="en-AU"/>
    </w:rPr>
  </w:style>
  <w:style w:type="paragraph" w:customStyle="1" w:styleId="TableText-Italics">
    <w:name w:val="Table Text - Italics"/>
    <w:semiHidden/>
    <w:rsid w:val="00D9783F"/>
    <w:pPr>
      <w:spacing w:before="60" w:after="60"/>
    </w:pPr>
    <w:rPr>
      <w:rFonts w:ascii="Verdana" w:hAnsi="Verdana"/>
      <w:i/>
      <w:sz w:val="18"/>
      <w:szCs w:val="18"/>
      <w:lang w:val="en-AU" w:eastAsia="en-US"/>
    </w:rPr>
  </w:style>
  <w:style w:type="paragraph" w:customStyle="1" w:styleId="Heading-inTOC">
    <w:name w:val="Heading - in TOC"/>
    <w:next w:val="Normal"/>
    <w:link w:val="Heading-inTOCChar"/>
    <w:semiHidden/>
    <w:rsid w:val="00D9783F"/>
    <w:pPr>
      <w:keepNext/>
      <w:spacing w:before="360" w:after="240"/>
      <w:outlineLvl w:val="0"/>
    </w:pPr>
    <w:rPr>
      <w:rFonts w:ascii="Verdana" w:hAnsi="Verdana"/>
      <w:color w:val="52006B"/>
      <w:sz w:val="28"/>
      <w:szCs w:val="28"/>
      <w:lang w:val="en-AU" w:eastAsia="en-US"/>
    </w:rPr>
  </w:style>
  <w:style w:type="paragraph" w:customStyle="1" w:styleId="TableText-BoldColour">
    <w:name w:val="Table Text - Bold Colour"/>
    <w:semiHidden/>
    <w:rsid w:val="00D9783F"/>
    <w:pPr>
      <w:spacing w:before="60" w:after="60"/>
    </w:pPr>
    <w:rPr>
      <w:rFonts w:ascii="Verdana" w:hAnsi="Verdana"/>
      <w:b/>
      <w:color w:val="52006B"/>
      <w:sz w:val="18"/>
      <w:szCs w:val="18"/>
      <w:lang w:val="en-AU" w:eastAsia="en-US"/>
    </w:rPr>
  </w:style>
  <w:style w:type="paragraph" w:customStyle="1" w:styleId="Organisationname">
    <w:name w:val="Organisation name"/>
    <w:semiHidden/>
    <w:rsid w:val="00D9783F"/>
    <w:rPr>
      <w:rFonts w:ascii="Times" w:hAnsi="Times"/>
      <w:b/>
      <w:color w:val="52006B"/>
      <w:sz w:val="23"/>
      <w:szCs w:val="26"/>
      <w:lang w:val="en-AU" w:eastAsia="en-US"/>
    </w:rPr>
  </w:style>
  <w:style w:type="paragraph" w:customStyle="1" w:styleId="Reporttitle-Centred">
    <w:name w:val="Report_title - Centred"/>
    <w:semiHidden/>
    <w:rsid w:val="00D9783F"/>
    <w:pPr>
      <w:spacing w:before="120" w:after="120"/>
      <w:jc w:val="center"/>
    </w:pPr>
    <w:rPr>
      <w:rFonts w:ascii="Times" w:eastAsia="Times" w:hAnsi="Times"/>
      <w:color w:val="52006B"/>
      <w:sz w:val="80"/>
      <w:szCs w:val="96"/>
      <w:lang w:val="en-AU" w:eastAsia="en-AU"/>
    </w:rPr>
  </w:style>
  <w:style w:type="paragraph" w:customStyle="1" w:styleId="Subtitle-Centred">
    <w:name w:val="Sub title - Centred"/>
    <w:semiHidden/>
    <w:rsid w:val="00D9783F"/>
    <w:pPr>
      <w:spacing w:after="240"/>
      <w:jc w:val="center"/>
    </w:pPr>
    <w:rPr>
      <w:rFonts w:ascii="Times" w:eastAsia="Times" w:hAnsi="Times"/>
      <w:color w:val="52006B"/>
      <w:sz w:val="40"/>
      <w:szCs w:val="40"/>
      <w:lang w:val="en-AU" w:eastAsia="en-AU"/>
    </w:rPr>
  </w:style>
  <w:style w:type="paragraph" w:customStyle="1" w:styleId="NoStyle">
    <w:name w:val="No Style"/>
    <w:link w:val="NoStyleCharChar"/>
    <w:semiHidden/>
    <w:rsid w:val="00D9783F"/>
    <w:pPr>
      <w:ind w:left="567"/>
    </w:pPr>
    <w:rPr>
      <w:rFonts w:ascii="Verdana" w:eastAsia="Times" w:hAnsi="Verdana"/>
      <w:sz w:val="24"/>
      <w:szCs w:val="30"/>
      <w:lang w:val="en-AU" w:eastAsia="en-AU"/>
    </w:rPr>
  </w:style>
  <w:style w:type="paragraph" w:customStyle="1" w:styleId="Heading-notinTOC">
    <w:name w:val="Heading - not in TOC"/>
    <w:next w:val="BodyText"/>
    <w:semiHidden/>
    <w:rsid w:val="00D9783F"/>
    <w:pPr>
      <w:keepNext/>
      <w:spacing w:before="360" w:after="240"/>
    </w:pPr>
    <w:rPr>
      <w:rFonts w:ascii="Verdana" w:hAnsi="Verdana"/>
      <w:color w:val="52006B"/>
      <w:sz w:val="28"/>
      <w:szCs w:val="28"/>
      <w:lang w:val="en-AU" w:eastAsia="en-US"/>
    </w:rPr>
  </w:style>
  <w:style w:type="paragraph" w:customStyle="1" w:styleId="Footer-smalltext">
    <w:name w:val="Footer - small text"/>
    <w:semiHidden/>
    <w:rsid w:val="00D9783F"/>
    <w:pPr>
      <w:pBdr>
        <w:bottom w:val="single" w:sz="8" w:space="1" w:color="87ADB0"/>
      </w:pBdr>
    </w:pPr>
    <w:rPr>
      <w:rFonts w:ascii="Verdana" w:hAnsi="Verdana"/>
      <w:bCs/>
      <w:noProof/>
      <w:snapToGrid w:val="0"/>
      <w:color w:val="52006B"/>
      <w:sz w:val="12"/>
      <w:szCs w:val="12"/>
      <w:lang w:val="en-AU" w:eastAsia="en-US"/>
    </w:rPr>
  </w:style>
  <w:style w:type="paragraph" w:customStyle="1" w:styleId="TableTextSmall">
    <w:name w:val="Table Text Small"/>
    <w:semiHidden/>
    <w:rsid w:val="00D9783F"/>
    <w:pPr>
      <w:spacing w:before="60" w:after="60"/>
    </w:pPr>
    <w:rPr>
      <w:rFonts w:ascii="Verdana" w:hAnsi="Verdana"/>
      <w:sz w:val="16"/>
      <w:szCs w:val="18"/>
      <w:lang w:val="en-AU" w:eastAsia="en-US"/>
    </w:rPr>
  </w:style>
  <w:style w:type="paragraph" w:customStyle="1" w:styleId="BodyText-List-RestrictedRelease">
    <w:name w:val="Body Text - List - Restricted Release"/>
    <w:semiHidden/>
    <w:rsid w:val="00D9783F"/>
    <w:pPr>
      <w:numPr>
        <w:numId w:val="26"/>
      </w:numPr>
      <w:spacing w:after="120"/>
    </w:pPr>
    <w:rPr>
      <w:rFonts w:ascii="Verdana" w:hAnsi="Verdana"/>
      <w:sz w:val="16"/>
      <w:szCs w:val="24"/>
      <w:lang w:val="en-US" w:eastAsia="en-US"/>
    </w:rPr>
  </w:style>
  <w:style w:type="character" w:customStyle="1" w:styleId="NoStyleCharChar">
    <w:name w:val="No Style Char Char"/>
    <w:link w:val="NoStyle"/>
    <w:rsid w:val="00D9783F"/>
    <w:rPr>
      <w:rFonts w:ascii="Verdana" w:eastAsia="Times" w:hAnsi="Verdana"/>
      <w:szCs w:val="30"/>
      <w:lang w:val="en-AU" w:eastAsia="en-AU" w:bidi="ar-SA"/>
    </w:rPr>
  </w:style>
  <w:style w:type="paragraph" w:customStyle="1" w:styleId="BodyText-SmallCentredBold">
    <w:name w:val="Body Text - Small Centred Bold"/>
    <w:semiHidden/>
    <w:rsid w:val="00D9783F"/>
    <w:pPr>
      <w:spacing w:before="120" w:after="120"/>
      <w:ind w:left="567"/>
      <w:jc w:val="center"/>
    </w:pPr>
    <w:rPr>
      <w:rFonts w:ascii="Verdana" w:hAnsi="Verdana"/>
      <w:b/>
      <w:sz w:val="16"/>
      <w:szCs w:val="24"/>
      <w:lang w:val="en-AU" w:eastAsia="en-US"/>
    </w:rPr>
  </w:style>
  <w:style w:type="paragraph" w:customStyle="1" w:styleId="FigureText">
    <w:name w:val="Figure Text"/>
    <w:semiHidden/>
    <w:rsid w:val="00D9783F"/>
    <w:pPr>
      <w:spacing w:after="120"/>
    </w:pPr>
    <w:rPr>
      <w:rFonts w:ascii="Verdana" w:hAnsi="Verdana"/>
      <w:sz w:val="18"/>
      <w:szCs w:val="24"/>
      <w:lang w:val="en-AU" w:eastAsia="en-US"/>
    </w:rPr>
  </w:style>
  <w:style w:type="paragraph" w:customStyle="1" w:styleId="BodyText-Centred">
    <w:name w:val="Body Text - Centred"/>
    <w:semiHidden/>
    <w:rsid w:val="00D9783F"/>
    <w:pPr>
      <w:spacing w:before="120" w:after="120"/>
      <w:ind w:left="567"/>
      <w:jc w:val="center"/>
    </w:pPr>
    <w:rPr>
      <w:rFonts w:ascii="Verdana" w:eastAsia="Times" w:hAnsi="Verdana"/>
      <w:sz w:val="24"/>
      <w:szCs w:val="24"/>
      <w:lang w:val="en-AU" w:eastAsia="en-US"/>
    </w:rPr>
  </w:style>
  <w:style w:type="paragraph" w:customStyle="1" w:styleId="Heading-notinTOC-centred">
    <w:name w:val="Heading - not in TOC - centred"/>
    <w:next w:val="BodyText"/>
    <w:semiHidden/>
    <w:rsid w:val="00D9783F"/>
    <w:pPr>
      <w:keepNext/>
      <w:spacing w:before="360" w:after="240"/>
      <w:jc w:val="center"/>
    </w:pPr>
    <w:rPr>
      <w:rFonts w:ascii="Verdana" w:hAnsi="Verdana"/>
      <w:color w:val="52006B"/>
      <w:sz w:val="28"/>
      <w:szCs w:val="28"/>
      <w:lang w:val="en-AU" w:eastAsia="en-US"/>
    </w:rPr>
  </w:style>
  <w:style w:type="character" w:styleId="EndnoteReference">
    <w:name w:val="endnote reference"/>
    <w:semiHidden/>
    <w:rsid w:val="00D9783F"/>
    <w:rPr>
      <w:rFonts w:ascii="Script MT Bold" w:hAnsi="Script MT Bold"/>
      <w:color w:val="FF0000"/>
      <w:sz w:val="32"/>
      <w:u w:val="single"/>
      <w:vertAlign w:val="superscript"/>
    </w:rPr>
  </w:style>
  <w:style w:type="paragraph" w:styleId="EndnoteText">
    <w:name w:val="endnote text"/>
    <w:basedOn w:val="Normal"/>
    <w:semiHidden/>
    <w:rsid w:val="00D9783F"/>
    <w:rPr>
      <w:rFonts w:ascii="Script MT Bold" w:hAnsi="Script MT Bold"/>
      <w:color w:val="FF0000"/>
      <w:szCs w:val="20"/>
      <w:u w:val="single"/>
      <w:lang w:eastAsia="en-US"/>
    </w:rPr>
  </w:style>
  <w:style w:type="paragraph" w:styleId="Index1">
    <w:name w:val="index 1"/>
    <w:basedOn w:val="Normal"/>
    <w:next w:val="Normal"/>
    <w:autoRedefine/>
    <w:semiHidden/>
    <w:rsid w:val="00D9783F"/>
    <w:pPr>
      <w:ind w:left="320" w:hanging="320"/>
    </w:pPr>
    <w:rPr>
      <w:rFonts w:ascii="Script MT Bold" w:hAnsi="Script MT Bold"/>
      <w:color w:val="FF0000"/>
      <w:szCs w:val="20"/>
      <w:u w:val="single"/>
      <w:lang w:eastAsia="en-US"/>
    </w:rPr>
  </w:style>
  <w:style w:type="paragraph" w:styleId="Index2">
    <w:name w:val="index 2"/>
    <w:basedOn w:val="Normal"/>
    <w:next w:val="Normal"/>
    <w:autoRedefine/>
    <w:semiHidden/>
    <w:rsid w:val="00D9783F"/>
    <w:pPr>
      <w:ind w:left="640" w:hanging="320"/>
    </w:pPr>
    <w:rPr>
      <w:rFonts w:ascii="Script MT Bold" w:hAnsi="Script MT Bold"/>
      <w:color w:val="FF0000"/>
      <w:szCs w:val="20"/>
      <w:u w:val="single"/>
      <w:lang w:eastAsia="en-US"/>
    </w:rPr>
  </w:style>
  <w:style w:type="paragraph" w:styleId="Index3">
    <w:name w:val="index 3"/>
    <w:basedOn w:val="Normal"/>
    <w:next w:val="Normal"/>
    <w:autoRedefine/>
    <w:semiHidden/>
    <w:rsid w:val="00D9783F"/>
    <w:pPr>
      <w:ind w:left="960" w:hanging="320"/>
    </w:pPr>
    <w:rPr>
      <w:rFonts w:ascii="Script MT Bold" w:hAnsi="Script MT Bold"/>
      <w:color w:val="FF0000"/>
      <w:szCs w:val="20"/>
      <w:u w:val="single"/>
      <w:lang w:eastAsia="en-US"/>
    </w:rPr>
  </w:style>
  <w:style w:type="paragraph" w:styleId="Index4">
    <w:name w:val="index 4"/>
    <w:basedOn w:val="Normal"/>
    <w:next w:val="Normal"/>
    <w:autoRedefine/>
    <w:semiHidden/>
    <w:rsid w:val="00D9783F"/>
    <w:pPr>
      <w:ind w:left="1280" w:hanging="320"/>
    </w:pPr>
    <w:rPr>
      <w:rFonts w:ascii="Script MT Bold" w:hAnsi="Script MT Bold"/>
      <w:color w:val="FF0000"/>
      <w:szCs w:val="20"/>
      <w:u w:val="single"/>
      <w:lang w:eastAsia="en-US"/>
    </w:rPr>
  </w:style>
  <w:style w:type="paragraph" w:styleId="Index5">
    <w:name w:val="index 5"/>
    <w:basedOn w:val="Normal"/>
    <w:next w:val="Normal"/>
    <w:autoRedefine/>
    <w:semiHidden/>
    <w:rsid w:val="00D9783F"/>
    <w:pPr>
      <w:ind w:left="1600" w:hanging="320"/>
    </w:pPr>
    <w:rPr>
      <w:rFonts w:ascii="Script MT Bold" w:hAnsi="Script MT Bold"/>
      <w:color w:val="FF0000"/>
      <w:szCs w:val="20"/>
      <w:u w:val="single"/>
      <w:lang w:eastAsia="en-US"/>
    </w:rPr>
  </w:style>
  <w:style w:type="paragraph" w:styleId="Index6">
    <w:name w:val="index 6"/>
    <w:basedOn w:val="Normal"/>
    <w:next w:val="Normal"/>
    <w:autoRedefine/>
    <w:semiHidden/>
    <w:rsid w:val="00D9783F"/>
    <w:pPr>
      <w:ind w:left="1920" w:hanging="320"/>
    </w:pPr>
    <w:rPr>
      <w:rFonts w:ascii="Script MT Bold" w:hAnsi="Script MT Bold"/>
      <w:color w:val="FF0000"/>
      <w:szCs w:val="20"/>
      <w:u w:val="single"/>
      <w:lang w:eastAsia="en-US"/>
    </w:rPr>
  </w:style>
  <w:style w:type="paragraph" w:styleId="Index7">
    <w:name w:val="index 7"/>
    <w:basedOn w:val="Normal"/>
    <w:next w:val="Normal"/>
    <w:autoRedefine/>
    <w:semiHidden/>
    <w:rsid w:val="00D9783F"/>
    <w:pPr>
      <w:ind w:left="2240" w:hanging="320"/>
    </w:pPr>
    <w:rPr>
      <w:rFonts w:ascii="Script MT Bold" w:hAnsi="Script MT Bold"/>
      <w:color w:val="FF0000"/>
      <w:szCs w:val="20"/>
      <w:u w:val="single"/>
      <w:lang w:eastAsia="en-US"/>
    </w:rPr>
  </w:style>
  <w:style w:type="paragraph" w:styleId="Index8">
    <w:name w:val="index 8"/>
    <w:basedOn w:val="Normal"/>
    <w:next w:val="Normal"/>
    <w:autoRedefine/>
    <w:semiHidden/>
    <w:rsid w:val="00D9783F"/>
    <w:pPr>
      <w:ind w:left="2560" w:hanging="320"/>
    </w:pPr>
    <w:rPr>
      <w:rFonts w:ascii="Script MT Bold" w:hAnsi="Script MT Bold"/>
      <w:color w:val="FF0000"/>
      <w:szCs w:val="20"/>
      <w:u w:val="single"/>
      <w:lang w:eastAsia="en-US"/>
    </w:rPr>
  </w:style>
  <w:style w:type="paragraph" w:styleId="Index9">
    <w:name w:val="index 9"/>
    <w:basedOn w:val="Normal"/>
    <w:next w:val="Normal"/>
    <w:autoRedefine/>
    <w:semiHidden/>
    <w:rsid w:val="00D9783F"/>
    <w:pPr>
      <w:ind w:left="2880" w:hanging="320"/>
    </w:pPr>
    <w:rPr>
      <w:rFonts w:ascii="Script MT Bold" w:hAnsi="Script MT Bold"/>
      <w:color w:val="FF0000"/>
      <w:szCs w:val="20"/>
      <w:u w:val="single"/>
      <w:lang w:eastAsia="en-US"/>
    </w:rPr>
  </w:style>
  <w:style w:type="paragraph" w:styleId="IndexHeading">
    <w:name w:val="index heading"/>
    <w:basedOn w:val="Normal"/>
    <w:next w:val="Index1"/>
    <w:semiHidden/>
    <w:rsid w:val="00D9783F"/>
    <w:rPr>
      <w:rFonts w:ascii="Script MT Bold" w:hAnsi="Script MT Bold" w:cs="Arial"/>
      <w:b/>
      <w:bCs/>
      <w:color w:val="FF0000"/>
      <w:szCs w:val="20"/>
      <w:u w:val="single"/>
      <w:lang w:eastAsia="en-US"/>
    </w:rPr>
  </w:style>
  <w:style w:type="paragraph" w:styleId="MacroText">
    <w:name w:val="macro"/>
    <w:semiHidden/>
    <w:rsid w:val="00D9783F"/>
    <w:pPr>
      <w:tabs>
        <w:tab w:val="left" w:pos="480"/>
        <w:tab w:val="left" w:pos="960"/>
        <w:tab w:val="left" w:pos="1440"/>
        <w:tab w:val="left" w:pos="1920"/>
        <w:tab w:val="left" w:pos="2400"/>
        <w:tab w:val="left" w:pos="2880"/>
        <w:tab w:val="left" w:pos="3360"/>
        <w:tab w:val="left" w:pos="3840"/>
        <w:tab w:val="left" w:pos="4320"/>
      </w:tabs>
    </w:pPr>
    <w:rPr>
      <w:rFonts w:ascii="Script MT Bold" w:hAnsi="Script MT Bold" w:cs="Courier New"/>
      <w:color w:val="FF0000"/>
      <w:sz w:val="32"/>
      <w:szCs w:val="24"/>
      <w:u w:val="single"/>
      <w:lang w:val="en-AU" w:eastAsia="en-US"/>
    </w:rPr>
  </w:style>
  <w:style w:type="paragraph" w:styleId="TableofAuthorities">
    <w:name w:val="table of authorities"/>
    <w:basedOn w:val="Normal"/>
    <w:next w:val="Normal"/>
    <w:semiHidden/>
    <w:rsid w:val="00D9783F"/>
    <w:pPr>
      <w:ind w:left="320" w:hanging="320"/>
    </w:pPr>
    <w:rPr>
      <w:rFonts w:ascii="Script MT Bold" w:hAnsi="Script MT Bold"/>
      <w:color w:val="FF0000"/>
      <w:szCs w:val="20"/>
      <w:u w:val="single"/>
      <w:lang w:eastAsia="en-US"/>
    </w:rPr>
  </w:style>
  <w:style w:type="paragraph" w:styleId="TableofFigures">
    <w:name w:val="table of figures"/>
    <w:next w:val="Normal"/>
    <w:semiHidden/>
    <w:rsid w:val="00D9783F"/>
    <w:pPr>
      <w:tabs>
        <w:tab w:val="left" w:pos="1710"/>
        <w:tab w:val="right" w:leader="dot" w:pos="9063"/>
      </w:tabs>
      <w:ind w:left="1704" w:right="279" w:hanging="1134"/>
    </w:pPr>
    <w:rPr>
      <w:rFonts w:ascii="Verdana" w:eastAsia="Times" w:hAnsi="Verdana"/>
      <w:noProof/>
      <w:sz w:val="24"/>
      <w:szCs w:val="24"/>
      <w:lang w:val="en-AU" w:eastAsia="en-US"/>
    </w:rPr>
  </w:style>
  <w:style w:type="paragraph" w:styleId="TOAHeading">
    <w:name w:val="toa heading"/>
    <w:basedOn w:val="Normal"/>
    <w:next w:val="Normal"/>
    <w:semiHidden/>
    <w:rsid w:val="00D9783F"/>
    <w:pPr>
      <w:spacing w:before="120"/>
    </w:pPr>
    <w:rPr>
      <w:rFonts w:ascii="Script MT Bold" w:hAnsi="Script MT Bold" w:cs="Arial"/>
      <w:b/>
      <w:bCs/>
      <w:color w:val="FF0000"/>
      <w:u w:val="single"/>
      <w:lang w:eastAsia="en-US"/>
    </w:rPr>
  </w:style>
  <w:style w:type="paragraph" w:customStyle="1" w:styleId="TableText-ListIndent">
    <w:name w:val="Table Text - List Indent"/>
    <w:semiHidden/>
    <w:rsid w:val="00D9783F"/>
    <w:pPr>
      <w:numPr>
        <w:numId w:val="29"/>
      </w:numPr>
      <w:spacing w:before="60" w:after="60"/>
    </w:pPr>
    <w:rPr>
      <w:rFonts w:ascii="Verdana" w:eastAsia="Times" w:hAnsi="Verdana"/>
      <w:sz w:val="18"/>
      <w:szCs w:val="18"/>
      <w:lang w:val="en-AU" w:eastAsia="en-US"/>
    </w:rPr>
  </w:style>
  <w:style w:type="character" w:customStyle="1" w:styleId="BodyText-RestrictedReleaseCharCharChar">
    <w:name w:val="Body Text - Restricted Release Char Char Char"/>
    <w:semiHidden/>
    <w:rsid w:val="00D9783F"/>
    <w:rPr>
      <w:rFonts w:ascii="Verdana" w:eastAsia="Times" w:hAnsi="Verdana"/>
      <w:szCs w:val="30"/>
      <w:lang w:val="en-AU" w:eastAsia="en-AU" w:bidi="ar-SA"/>
    </w:rPr>
  </w:style>
  <w:style w:type="character" w:customStyle="1" w:styleId="NoStyleCharacter">
    <w:name w:val="No Style Character"/>
    <w:semiHidden/>
    <w:rsid w:val="00D9783F"/>
    <w:rPr>
      <w:rFonts w:eastAsia="Times"/>
    </w:rPr>
  </w:style>
  <w:style w:type="character" w:customStyle="1" w:styleId="BodyText-NumberedListaCharChar">
    <w:name w:val="Body Text - Numbered List a Char Char"/>
    <w:link w:val="BodyText-NumberedLista"/>
    <w:semiHidden/>
    <w:rsid w:val="00D9783F"/>
    <w:rPr>
      <w:rFonts w:ascii="Verdana" w:hAnsi="Verdana"/>
      <w:sz w:val="24"/>
      <w:szCs w:val="24"/>
      <w:lang w:val="en-AU" w:eastAsia="en-US"/>
    </w:rPr>
  </w:style>
  <w:style w:type="paragraph" w:customStyle="1" w:styleId="Heading-notinTOC-RestrictedText">
    <w:name w:val="Heading - not in TOC - Restricted Text"/>
    <w:next w:val="BodyText"/>
    <w:semiHidden/>
    <w:rsid w:val="00D9783F"/>
    <w:pPr>
      <w:keepNext/>
      <w:spacing w:after="120"/>
    </w:pPr>
    <w:rPr>
      <w:rFonts w:ascii="Verdana" w:hAnsi="Verdana"/>
      <w:b/>
      <w:color w:val="52006B"/>
      <w:sz w:val="24"/>
      <w:szCs w:val="28"/>
      <w:lang w:val="en-AU" w:eastAsia="en-US"/>
    </w:rPr>
  </w:style>
  <w:style w:type="character" w:customStyle="1" w:styleId="BodyText-NumberedListiCharChar">
    <w:name w:val="Body Text - Numbered List i Char Char"/>
    <w:link w:val="BodyText-NumberedListi"/>
    <w:semiHidden/>
    <w:rsid w:val="00D9783F"/>
    <w:rPr>
      <w:rFonts w:ascii="Verdana" w:eastAsia="Times" w:hAnsi="Verdana"/>
      <w:sz w:val="24"/>
      <w:szCs w:val="24"/>
      <w:lang w:val="en-AU" w:eastAsia="en-US"/>
    </w:rPr>
  </w:style>
  <w:style w:type="paragraph" w:customStyle="1" w:styleId="TableHeaderVertical">
    <w:name w:val="Table Header Vertical"/>
    <w:basedOn w:val="TableHeader"/>
    <w:semiHidden/>
    <w:rsid w:val="00D9783F"/>
    <w:pPr>
      <w:keepNext w:val="0"/>
      <w:spacing w:before="60" w:after="60"/>
    </w:pPr>
    <w:rPr>
      <w:sz w:val="18"/>
    </w:rPr>
  </w:style>
  <w:style w:type="paragraph" w:styleId="Caption">
    <w:name w:val="caption"/>
    <w:basedOn w:val="Normal"/>
    <w:next w:val="Normal"/>
    <w:rsid w:val="00D9783F"/>
    <w:rPr>
      <w:rFonts w:ascii="Script MT Bold" w:hAnsi="Script MT Bold"/>
      <w:b/>
      <w:bCs/>
      <w:sz w:val="20"/>
      <w:szCs w:val="20"/>
      <w:lang w:eastAsia="en-US"/>
    </w:rPr>
  </w:style>
  <w:style w:type="character" w:customStyle="1" w:styleId="Bullet-Orange">
    <w:name w:val="Bullet - Orange"/>
    <w:semiHidden/>
    <w:rsid w:val="00D9783F"/>
    <w:rPr>
      <w:rFonts w:eastAsia="Times"/>
      <w:color w:val="FF9900"/>
    </w:rPr>
  </w:style>
  <w:style w:type="character" w:customStyle="1" w:styleId="Bullet-Red">
    <w:name w:val="Bullet - Red"/>
    <w:semiHidden/>
    <w:rsid w:val="00D9783F"/>
    <w:rPr>
      <w:rFonts w:eastAsia="Times"/>
      <w:color w:val="FF0000"/>
    </w:rPr>
  </w:style>
  <w:style w:type="character" w:customStyle="1" w:styleId="Bullet-Blue">
    <w:name w:val="Bullet - Blue"/>
    <w:semiHidden/>
    <w:rsid w:val="00D9783F"/>
    <w:rPr>
      <w:rFonts w:eastAsia="Times"/>
      <w:color w:val="0000FF"/>
    </w:rPr>
  </w:style>
  <w:style w:type="character" w:customStyle="1" w:styleId="Bullet-Green">
    <w:name w:val="Bullet - Green"/>
    <w:semiHidden/>
    <w:rsid w:val="00D9783F"/>
    <w:rPr>
      <w:rFonts w:eastAsia="Times"/>
      <w:color w:val="008000"/>
    </w:rPr>
  </w:style>
  <w:style w:type="paragraph" w:customStyle="1" w:styleId="GuidanceText">
    <w:name w:val="Guidance Text"/>
    <w:next w:val="BodyText"/>
    <w:link w:val="GuidanceTextChar"/>
    <w:semiHidden/>
    <w:rsid w:val="00D9783F"/>
    <w:pPr>
      <w:spacing w:before="120" w:after="120"/>
      <w:ind w:left="567"/>
    </w:pPr>
    <w:rPr>
      <w:rFonts w:ascii="Verdana" w:hAnsi="Verdana"/>
      <w:i/>
      <w:color w:val="0000FF"/>
      <w:sz w:val="24"/>
      <w:szCs w:val="24"/>
      <w:lang w:val="en-AU" w:eastAsia="en-US"/>
    </w:rPr>
  </w:style>
  <w:style w:type="character" w:customStyle="1" w:styleId="GuidanceTextChar">
    <w:name w:val="Guidance Text Char"/>
    <w:link w:val="GuidanceText"/>
    <w:rsid w:val="00D9783F"/>
    <w:rPr>
      <w:rFonts w:ascii="Verdana" w:hAnsi="Verdana"/>
      <w:i/>
      <w:color w:val="0000FF"/>
      <w:szCs w:val="24"/>
      <w:lang w:val="en-AU" w:eastAsia="en-US" w:bidi="ar-SA"/>
    </w:rPr>
  </w:style>
  <w:style w:type="paragraph" w:customStyle="1" w:styleId="Header-Right">
    <w:name w:val="Header - Right"/>
    <w:link w:val="Header-RightCharChar"/>
    <w:semiHidden/>
    <w:rsid w:val="00D9783F"/>
    <w:pPr>
      <w:pBdr>
        <w:bottom w:val="single" w:sz="8" w:space="1" w:color="87ADB0"/>
      </w:pBdr>
      <w:jc w:val="right"/>
    </w:pPr>
    <w:rPr>
      <w:rFonts w:ascii="Frutiger 45 Light" w:hAnsi="Frutiger 45 Light"/>
      <w:sz w:val="24"/>
      <w:szCs w:val="24"/>
      <w:lang w:val="en-AU" w:eastAsia="en-AU"/>
    </w:rPr>
  </w:style>
  <w:style w:type="character" w:customStyle="1" w:styleId="HeaderChar">
    <w:name w:val="Header Char"/>
    <w:link w:val="Header"/>
    <w:rsid w:val="00D9783F"/>
    <w:rPr>
      <w:rFonts w:ascii="Frutiger 45 Light" w:hAnsi="Frutiger 45 Light"/>
      <w:sz w:val="24"/>
      <w:szCs w:val="24"/>
      <w:lang w:val="en-AU" w:eastAsia="en-AU" w:bidi="ar-SA"/>
    </w:rPr>
  </w:style>
  <w:style w:type="character" w:customStyle="1" w:styleId="Header-RightCharChar">
    <w:name w:val="Header - Right Char Char"/>
    <w:link w:val="Header-Right"/>
    <w:rsid w:val="00D9783F"/>
    <w:rPr>
      <w:rFonts w:ascii="Frutiger 45 Light" w:hAnsi="Frutiger 45 Light"/>
      <w:sz w:val="24"/>
      <w:szCs w:val="24"/>
      <w:lang w:val="en-AU" w:eastAsia="en-AU" w:bidi="ar-SA"/>
    </w:rPr>
  </w:style>
  <w:style w:type="paragraph" w:customStyle="1" w:styleId="TableGuidanceText">
    <w:name w:val="Table Guidance Text"/>
    <w:next w:val="TableText"/>
    <w:semiHidden/>
    <w:rsid w:val="00D9783F"/>
    <w:pPr>
      <w:spacing w:before="60" w:after="60"/>
    </w:pPr>
    <w:rPr>
      <w:rFonts w:ascii="Verdana" w:hAnsi="Verdana"/>
      <w:i/>
      <w:color w:val="0000FF"/>
      <w:sz w:val="18"/>
      <w:szCs w:val="18"/>
      <w:lang w:val="en-AU" w:eastAsia="en-US"/>
    </w:rPr>
  </w:style>
  <w:style w:type="character" w:customStyle="1" w:styleId="InstructionBlue">
    <w:name w:val="Instruction Blue"/>
    <w:semiHidden/>
    <w:rsid w:val="00D9783F"/>
    <w:rPr>
      <w:rFonts w:ascii="Verdana" w:eastAsia="Times" w:hAnsi="Verdana"/>
      <w:b/>
      <w:color w:val="333399"/>
      <w:sz w:val="18"/>
    </w:rPr>
  </w:style>
  <w:style w:type="paragraph" w:customStyle="1" w:styleId="Level1-Heading">
    <w:name w:val="Level 1 - Heading"/>
    <w:next w:val="LegalBodyText"/>
    <w:semiHidden/>
    <w:rsid w:val="00D9783F"/>
    <w:pPr>
      <w:keepNext/>
      <w:numPr>
        <w:numId w:val="33"/>
      </w:numPr>
      <w:spacing w:before="120" w:after="120"/>
      <w:outlineLvl w:val="0"/>
    </w:pPr>
    <w:rPr>
      <w:rFonts w:ascii="Verdana" w:hAnsi="Verdana"/>
      <w:b/>
      <w:caps/>
      <w:color w:val="52006B"/>
      <w:sz w:val="24"/>
      <w:szCs w:val="21"/>
      <w:lang w:val="en-AU" w:eastAsia="en-US"/>
    </w:rPr>
  </w:style>
  <w:style w:type="paragraph" w:customStyle="1" w:styleId="Level2-Heading">
    <w:name w:val="Level 2 - Heading"/>
    <w:next w:val="LegalBodyText"/>
    <w:semiHidden/>
    <w:rsid w:val="00D9783F"/>
    <w:pPr>
      <w:keepNext/>
      <w:numPr>
        <w:ilvl w:val="1"/>
        <w:numId w:val="33"/>
      </w:numPr>
      <w:spacing w:before="120" w:after="120"/>
      <w:outlineLvl w:val="1"/>
    </w:pPr>
    <w:rPr>
      <w:rFonts w:ascii="Verdana" w:hAnsi="Verdana"/>
      <w:b/>
      <w:color w:val="52006B"/>
      <w:sz w:val="24"/>
      <w:szCs w:val="24"/>
      <w:lang w:val="en-AU" w:eastAsia="en-US"/>
    </w:rPr>
  </w:style>
  <w:style w:type="paragraph" w:customStyle="1" w:styleId="Level3-Heading">
    <w:name w:val="Level 3 - Heading"/>
    <w:next w:val="LegalBodyText"/>
    <w:semiHidden/>
    <w:rsid w:val="00D9783F"/>
    <w:pPr>
      <w:keepNext/>
      <w:numPr>
        <w:ilvl w:val="2"/>
        <w:numId w:val="33"/>
      </w:numPr>
      <w:spacing w:before="120" w:after="120"/>
      <w:outlineLvl w:val="2"/>
    </w:pPr>
    <w:rPr>
      <w:rFonts w:ascii="Verdana" w:hAnsi="Verdana"/>
      <w:color w:val="52006B"/>
      <w:sz w:val="24"/>
      <w:szCs w:val="24"/>
      <w:lang w:val="en-AU" w:eastAsia="en-US"/>
    </w:rPr>
  </w:style>
  <w:style w:type="paragraph" w:customStyle="1" w:styleId="Level4-Heading">
    <w:name w:val="Level 4 - Heading"/>
    <w:next w:val="LegalBodyText"/>
    <w:semiHidden/>
    <w:rsid w:val="00D9783F"/>
    <w:pPr>
      <w:keepNext/>
      <w:numPr>
        <w:ilvl w:val="3"/>
        <w:numId w:val="33"/>
      </w:numPr>
      <w:tabs>
        <w:tab w:val="left" w:pos="1134"/>
        <w:tab w:val="left" w:pos="1418"/>
      </w:tabs>
      <w:spacing w:before="120" w:after="120"/>
      <w:outlineLvl w:val="3"/>
    </w:pPr>
    <w:rPr>
      <w:rFonts w:ascii="Verdana" w:hAnsi="Verdana"/>
      <w:color w:val="52006B"/>
      <w:sz w:val="24"/>
      <w:szCs w:val="24"/>
      <w:lang w:val="en-AU" w:eastAsia="en-US"/>
    </w:rPr>
  </w:style>
  <w:style w:type="paragraph" w:customStyle="1" w:styleId="LevelBody1-a">
    <w:name w:val="Level Body 1 - (a)"/>
    <w:semiHidden/>
    <w:rsid w:val="00D9783F"/>
    <w:pPr>
      <w:numPr>
        <w:ilvl w:val="4"/>
        <w:numId w:val="33"/>
      </w:numPr>
      <w:spacing w:before="120" w:after="120"/>
    </w:pPr>
    <w:rPr>
      <w:rFonts w:ascii="Verdana" w:hAnsi="Verdana"/>
      <w:sz w:val="24"/>
      <w:szCs w:val="24"/>
      <w:lang w:val="en-AU" w:eastAsia="en-US"/>
    </w:rPr>
  </w:style>
  <w:style w:type="paragraph" w:customStyle="1" w:styleId="LevelBody1-atext">
    <w:name w:val="Level Body 1 - (a) text"/>
    <w:link w:val="LevelBody1-atextChar"/>
    <w:semiHidden/>
    <w:rsid w:val="00D9783F"/>
    <w:pPr>
      <w:spacing w:before="120" w:after="120"/>
      <w:ind w:left="1418"/>
    </w:pPr>
    <w:rPr>
      <w:rFonts w:ascii="Verdana" w:hAnsi="Verdana"/>
      <w:sz w:val="24"/>
      <w:szCs w:val="24"/>
      <w:lang w:val="en-AU" w:eastAsia="en-US"/>
    </w:rPr>
  </w:style>
  <w:style w:type="paragraph" w:customStyle="1" w:styleId="LevelBody2-i">
    <w:name w:val="Level Body 2 - (i)"/>
    <w:semiHidden/>
    <w:rsid w:val="00D9783F"/>
    <w:pPr>
      <w:numPr>
        <w:ilvl w:val="5"/>
        <w:numId w:val="33"/>
      </w:numPr>
      <w:spacing w:before="120" w:after="120"/>
    </w:pPr>
    <w:rPr>
      <w:rFonts w:ascii="Verdana" w:hAnsi="Verdana"/>
      <w:sz w:val="24"/>
      <w:szCs w:val="24"/>
      <w:lang w:val="en-AU" w:eastAsia="en-US"/>
    </w:rPr>
  </w:style>
  <w:style w:type="paragraph" w:customStyle="1" w:styleId="LevelBody2-itext">
    <w:name w:val="Level Body 2 - (i) text"/>
    <w:link w:val="LevelBody2-itextChar"/>
    <w:semiHidden/>
    <w:rsid w:val="00D9783F"/>
    <w:pPr>
      <w:spacing w:before="120" w:after="120"/>
      <w:ind w:left="1985"/>
    </w:pPr>
    <w:rPr>
      <w:rFonts w:ascii="Verdana" w:hAnsi="Verdana"/>
      <w:sz w:val="24"/>
      <w:szCs w:val="24"/>
      <w:lang w:val="en-AU" w:eastAsia="en-US"/>
    </w:rPr>
  </w:style>
  <w:style w:type="paragraph" w:customStyle="1" w:styleId="LevelBody3-A">
    <w:name w:val="Level Body 3 - (A)"/>
    <w:semiHidden/>
    <w:rsid w:val="00D9783F"/>
    <w:pPr>
      <w:numPr>
        <w:ilvl w:val="6"/>
        <w:numId w:val="33"/>
      </w:numPr>
      <w:spacing w:before="120" w:after="120"/>
    </w:pPr>
    <w:rPr>
      <w:rFonts w:ascii="Verdana" w:hAnsi="Verdana"/>
      <w:sz w:val="24"/>
      <w:szCs w:val="24"/>
      <w:lang w:val="en-AU" w:eastAsia="en-US"/>
    </w:rPr>
  </w:style>
  <w:style w:type="paragraph" w:customStyle="1" w:styleId="LevelBody3-Atext">
    <w:name w:val="Level Body 3 - (A) text"/>
    <w:semiHidden/>
    <w:rsid w:val="00D9783F"/>
    <w:pPr>
      <w:spacing w:before="120" w:after="120"/>
      <w:ind w:left="2552"/>
    </w:pPr>
    <w:rPr>
      <w:rFonts w:ascii="Verdana" w:hAnsi="Verdana"/>
      <w:sz w:val="24"/>
      <w:szCs w:val="24"/>
      <w:lang w:val="en-AU" w:eastAsia="en-US"/>
    </w:rPr>
  </w:style>
  <w:style w:type="paragraph" w:customStyle="1" w:styleId="LevelBody4-I">
    <w:name w:val="Level Body 4 - (I)"/>
    <w:semiHidden/>
    <w:rsid w:val="00D9783F"/>
    <w:pPr>
      <w:numPr>
        <w:ilvl w:val="7"/>
        <w:numId w:val="33"/>
      </w:numPr>
      <w:spacing w:before="120" w:after="120"/>
    </w:pPr>
    <w:rPr>
      <w:rFonts w:ascii="Verdana" w:hAnsi="Verdana"/>
      <w:sz w:val="24"/>
      <w:szCs w:val="24"/>
      <w:lang w:val="en-AU" w:eastAsia="en-US"/>
    </w:rPr>
  </w:style>
  <w:style w:type="paragraph" w:customStyle="1" w:styleId="LevelBody4-Itext">
    <w:name w:val="Level Body 4 - (I) text"/>
    <w:link w:val="LevelBody4-ItextChar"/>
    <w:semiHidden/>
    <w:rsid w:val="00D9783F"/>
    <w:pPr>
      <w:spacing w:before="120" w:after="120"/>
      <w:ind w:left="3119"/>
    </w:pPr>
    <w:rPr>
      <w:rFonts w:ascii="Verdana" w:hAnsi="Verdana"/>
      <w:sz w:val="24"/>
      <w:szCs w:val="24"/>
      <w:lang w:val="en-AU" w:eastAsia="en-US"/>
    </w:rPr>
  </w:style>
  <w:style w:type="paragraph" w:customStyle="1" w:styleId="Table-Number">
    <w:name w:val="Table - Number"/>
    <w:semiHidden/>
    <w:rsid w:val="00D9783F"/>
    <w:pPr>
      <w:numPr>
        <w:numId w:val="36"/>
      </w:numPr>
      <w:spacing w:before="60" w:after="60"/>
    </w:pPr>
    <w:rPr>
      <w:rFonts w:ascii="Verdana" w:hAnsi="Verdana"/>
      <w:sz w:val="18"/>
      <w:szCs w:val="18"/>
      <w:lang w:val="en-AU" w:eastAsia="en-US"/>
    </w:rPr>
  </w:style>
  <w:style w:type="paragraph" w:customStyle="1" w:styleId="TableText-List-Level1">
    <w:name w:val="Table Text - List - Level 1"/>
    <w:semiHidden/>
    <w:rsid w:val="00D9783F"/>
    <w:pPr>
      <w:numPr>
        <w:ilvl w:val="1"/>
        <w:numId w:val="36"/>
      </w:numPr>
      <w:spacing w:before="60" w:after="60"/>
    </w:pPr>
    <w:rPr>
      <w:rFonts w:ascii="Verdana" w:hAnsi="Verdana"/>
      <w:sz w:val="18"/>
      <w:szCs w:val="18"/>
      <w:lang w:val="en-AU" w:eastAsia="en-US"/>
    </w:rPr>
  </w:style>
  <w:style w:type="paragraph" w:customStyle="1" w:styleId="TableText-List-Level2">
    <w:name w:val="Table Text - List - Level 2"/>
    <w:semiHidden/>
    <w:rsid w:val="00D9783F"/>
    <w:pPr>
      <w:numPr>
        <w:ilvl w:val="2"/>
        <w:numId w:val="36"/>
      </w:numPr>
      <w:spacing w:before="60" w:after="60"/>
    </w:pPr>
    <w:rPr>
      <w:rFonts w:ascii="Verdana" w:hAnsi="Verdana"/>
      <w:sz w:val="18"/>
      <w:szCs w:val="18"/>
      <w:lang w:val="en-AU" w:eastAsia="en-US"/>
    </w:rPr>
  </w:style>
  <w:style w:type="paragraph" w:customStyle="1" w:styleId="LegalBodyText">
    <w:name w:val="Legal Body Text"/>
    <w:basedOn w:val="BodyText"/>
    <w:semiHidden/>
    <w:rsid w:val="00D9783F"/>
    <w:pPr>
      <w:spacing w:before="120"/>
      <w:ind w:left="851"/>
    </w:pPr>
    <w:rPr>
      <w:rFonts w:ascii="Verdana" w:hAnsi="Verdana"/>
      <w:sz w:val="20"/>
      <w:lang w:eastAsia="en-US"/>
    </w:rPr>
  </w:style>
  <w:style w:type="paragraph" w:customStyle="1" w:styleId="BodyText-FarLeft">
    <w:name w:val="Body Text - Far Left"/>
    <w:basedOn w:val="BodyText"/>
    <w:semiHidden/>
    <w:rsid w:val="00D9783F"/>
    <w:pPr>
      <w:spacing w:before="120"/>
    </w:pPr>
    <w:rPr>
      <w:rFonts w:ascii="Verdana" w:hAnsi="Verdana"/>
      <w:sz w:val="20"/>
      <w:lang w:eastAsia="en-US"/>
    </w:rPr>
  </w:style>
  <w:style w:type="paragraph" w:customStyle="1" w:styleId="FigureText-BoldColour">
    <w:name w:val="Figure Text - Bold Colour"/>
    <w:basedOn w:val="TableText-BoldColour"/>
    <w:semiHidden/>
    <w:rsid w:val="00D9783F"/>
  </w:style>
  <w:style w:type="character" w:customStyle="1" w:styleId="LevelBody1-atextChar">
    <w:name w:val="Level Body 1 - (a) text Char"/>
    <w:link w:val="LevelBody1-atext"/>
    <w:rsid w:val="00D9783F"/>
    <w:rPr>
      <w:rFonts w:ascii="Verdana" w:hAnsi="Verdana"/>
      <w:lang w:val="en-AU" w:eastAsia="en-US" w:bidi="ar-SA"/>
    </w:rPr>
  </w:style>
  <w:style w:type="character" w:customStyle="1" w:styleId="LevelBody2-itextChar">
    <w:name w:val="Level Body 2 - (i) text Char"/>
    <w:link w:val="LevelBody2-itext"/>
    <w:rsid w:val="00D9783F"/>
    <w:rPr>
      <w:rFonts w:ascii="Verdana" w:hAnsi="Verdana"/>
      <w:lang w:val="en-AU" w:eastAsia="en-US" w:bidi="ar-SA"/>
    </w:rPr>
  </w:style>
  <w:style w:type="character" w:customStyle="1" w:styleId="LevelBody4-ItextChar">
    <w:name w:val="Level Body 4 - (I) text Char"/>
    <w:link w:val="LevelBody4-Itext"/>
    <w:rsid w:val="00D9783F"/>
    <w:rPr>
      <w:rFonts w:ascii="Verdana" w:hAnsi="Verdana"/>
      <w:lang w:val="en-AU" w:eastAsia="en-US" w:bidi="ar-SA"/>
    </w:rPr>
  </w:style>
  <w:style w:type="paragraph" w:customStyle="1" w:styleId="TableText-Colour">
    <w:name w:val="Table Text - Colour"/>
    <w:basedOn w:val="Normal"/>
    <w:semiHidden/>
    <w:rsid w:val="00D9783F"/>
    <w:pPr>
      <w:spacing w:before="60" w:after="60"/>
    </w:pPr>
    <w:rPr>
      <w:rFonts w:ascii="Verdana" w:hAnsi="Verdana"/>
      <w:color w:val="52006B"/>
      <w:sz w:val="18"/>
      <w:szCs w:val="20"/>
      <w:lang w:eastAsia="en-US"/>
    </w:rPr>
  </w:style>
  <w:style w:type="paragraph" w:customStyle="1" w:styleId="FigureText-Colour">
    <w:name w:val="Figure Text - Colour"/>
    <w:basedOn w:val="TableText-Colour"/>
    <w:semiHidden/>
    <w:rsid w:val="00D9783F"/>
  </w:style>
  <w:style w:type="paragraph" w:customStyle="1" w:styleId="GuidanceText-List">
    <w:name w:val="Guidance Text - List"/>
    <w:semiHidden/>
    <w:rsid w:val="00D9783F"/>
    <w:pPr>
      <w:numPr>
        <w:numId w:val="35"/>
      </w:numPr>
      <w:spacing w:after="40"/>
    </w:pPr>
    <w:rPr>
      <w:rFonts w:ascii="Verdana" w:hAnsi="Verdana"/>
      <w:i/>
      <w:color w:val="0000FF"/>
      <w:sz w:val="24"/>
      <w:szCs w:val="24"/>
      <w:lang w:val="en-AU" w:eastAsia="en-US"/>
    </w:rPr>
  </w:style>
  <w:style w:type="paragraph" w:customStyle="1" w:styleId="TableGuidanceText-List">
    <w:name w:val="Table Guidance Text - List"/>
    <w:basedOn w:val="TableText-List"/>
    <w:semiHidden/>
    <w:rsid w:val="00D9783F"/>
    <w:rPr>
      <w:i/>
      <w:color w:val="0000FF"/>
    </w:rPr>
  </w:style>
  <w:style w:type="paragraph" w:customStyle="1" w:styleId="Table-Number1">
    <w:name w:val="Table - Number1"/>
    <w:next w:val="Table-Number"/>
    <w:semiHidden/>
    <w:rsid w:val="00D9783F"/>
    <w:pPr>
      <w:tabs>
        <w:tab w:val="num" w:pos="397"/>
      </w:tabs>
      <w:spacing w:before="60" w:after="60"/>
      <w:ind w:left="397" w:hanging="283"/>
    </w:pPr>
    <w:rPr>
      <w:rFonts w:ascii="Verdana" w:hAnsi="Verdana"/>
      <w:sz w:val="18"/>
      <w:szCs w:val="18"/>
      <w:lang w:val="en-AU" w:eastAsia="en-US"/>
    </w:rPr>
  </w:style>
  <w:style w:type="paragraph" w:customStyle="1" w:styleId="Room">
    <w:name w:val="Room"/>
    <w:basedOn w:val="TableText"/>
    <w:semiHidden/>
    <w:rsid w:val="00D9783F"/>
  </w:style>
  <w:style w:type="paragraph" w:customStyle="1" w:styleId="TableText-List3">
    <w:name w:val="Table Text - List 3"/>
    <w:semiHidden/>
    <w:rsid w:val="00D9783F"/>
    <w:pPr>
      <w:numPr>
        <w:numId w:val="37"/>
      </w:numPr>
      <w:spacing w:before="60" w:after="60"/>
    </w:pPr>
    <w:rPr>
      <w:rFonts w:ascii="Verdana" w:eastAsia="Times" w:hAnsi="Verdana"/>
      <w:sz w:val="18"/>
      <w:szCs w:val="18"/>
      <w:lang w:val="en-AU" w:eastAsia="en-US"/>
    </w:rPr>
  </w:style>
  <w:style w:type="paragraph" w:customStyle="1" w:styleId="BodyText-NumberedList10">
    <w:name w:val="Body Text - Numbered List (1)"/>
    <w:semiHidden/>
    <w:rsid w:val="00D9783F"/>
    <w:pPr>
      <w:numPr>
        <w:ilvl w:val="3"/>
        <w:numId w:val="38"/>
      </w:numPr>
    </w:pPr>
    <w:rPr>
      <w:rFonts w:ascii="Verdana" w:eastAsia="Times" w:hAnsi="Verdana"/>
      <w:sz w:val="24"/>
      <w:szCs w:val="24"/>
      <w:lang w:val="en-US" w:eastAsia="en-US"/>
    </w:rPr>
  </w:style>
  <w:style w:type="paragraph" w:customStyle="1" w:styleId="Room-Minutes">
    <w:name w:val="Room-Minutes"/>
    <w:basedOn w:val="Room"/>
    <w:semiHidden/>
    <w:rsid w:val="00D9783F"/>
  </w:style>
  <w:style w:type="paragraph" w:customStyle="1" w:styleId="CommonContentBookmark">
    <w:name w:val="Common Content Bookmark"/>
    <w:semiHidden/>
    <w:rsid w:val="00D9783F"/>
    <w:pPr>
      <w:pageBreakBefore/>
    </w:pPr>
    <w:rPr>
      <w:rFonts w:ascii="Verdana" w:eastAsia="Times" w:hAnsi="Verdana"/>
      <w:sz w:val="22"/>
      <w:szCs w:val="30"/>
      <w:lang w:val="en-AU" w:eastAsia="en-AU"/>
    </w:rPr>
  </w:style>
  <w:style w:type="paragraph" w:customStyle="1" w:styleId="CommonContentDescription">
    <w:name w:val="Common Content Description"/>
    <w:basedOn w:val="Normal"/>
    <w:semiHidden/>
    <w:rsid w:val="00D9783F"/>
    <w:pPr>
      <w:pageBreakBefore/>
    </w:pPr>
    <w:rPr>
      <w:rFonts w:ascii="Verdana" w:hAnsi="Verdana"/>
      <w:sz w:val="22"/>
      <w:szCs w:val="18"/>
      <w:lang w:eastAsia="en-US"/>
    </w:rPr>
  </w:style>
  <w:style w:type="paragraph" w:customStyle="1" w:styleId="CommonContentHelpText">
    <w:name w:val="Common Content Help Text"/>
    <w:basedOn w:val="Normal"/>
    <w:semiHidden/>
    <w:rsid w:val="00D9783F"/>
    <w:pPr>
      <w:spacing w:before="60" w:after="60"/>
    </w:pPr>
    <w:rPr>
      <w:rFonts w:ascii="Verdana" w:hAnsi="Verdana"/>
      <w:color w:val="0000FF"/>
      <w:sz w:val="22"/>
      <w:szCs w:val="18"/>
      <w:lang w:eastAsia="en-US"/>
    </w:rPr>
  </w:style>
  <w:style w:type="paragraph" w:customStyle="1" w:styleId="CommonContentPageBreak">
    <w:name w:val="Common Content Page Break"/>
    <w:semiHidden/>
    <w:rsid w:val="00D9783F"/>
    <w:pPr>
      <w:pageBreakBefore/>
    </w:pPr>
    <w:rPr>
      <w:rFonts w:ascii="Verdana" w:hAnsi="Verdana"/>
      <w:b/>
      <w:sz w:val="22"/>
      <w:szCs w:val="18"/>
      <w:lang w:val="en-AU" w:eastAsia="en-US"/>
    </w:rPr>
  </w:style>
  <w:style w:type="paragraph" w:customStyle="1" w:styleId="GuidanceText-List-Indent">
    <w:name w:val="Guidance Text - List - Indent"/>
    <w:basedOn w:val="BodyText-List-Indent"/>
    <w:semiHidden/>
    <w:rsid w:val="00D9783F"/>
    <w:rPr>
      <w:i/>
      <w:color w:val="0000FF"/>
    </w:rPr>
  </w:style>
  <w:style w:type="paragraph" w:customStyle="1" w:styleId="GuidanceText-Bold">
    <w:name w:val="Guidance Text - Bold"/>
    <w:basedOn w:val="BodyText-Bold"/>
    <w:semiHidden/>
    <w:rsid w:val="00D9783F"/>
    <w:rPr>
      <w:rFonts w:eastAsia="Times"/>
      <w:color w:val="0000FF"/>
    </w:rPr>
  </w:style>
  <w:style w:type="paragraph" w:customStyle="1" w:styleId="CommonContentHeading">
    <w:name w:val="Common Content Heading"/>
    <w:basedOn w:val="NoStyle"/>
    <w:semiHidden/>
    <w:rsid w:val="00D9783F"/>
    <w:pPr>
      <w:ind w:left="0"/>
    </w:pPr>
    <w:rPr>
      <w:b/>
      <w:sz w:val="22"/>
      <w:lang w:val="en-US"/>
    </w:rPr>
  </w:style>
  <w:style w:type="character" w:customStyle="1" w:styleId="Heading-inTOCChar">
    <w:name w:val="Heading - in TOC Char"/>
    <w:link w:val="Heading-inTOC"/>
    <w:rsid w:val="00D9783F"/>
    <w:rPr>
      <w:rFonts w:ascii="Verdana" w:hAnsi="Verdana"/>
      <w:color w:val="52006B"/>
      <w:sz w:val="28"/>
      <w:szCs w:val="28"/>
      <w:lang w:val="en-AU" w:eastAsia="en-US" w:bidi="ar-SA"/>
    </w:rPr>
  </w:style>
  <w:style w:type="character" w:customStyle="1" w:styleId="BodyText-BoldChar">
    <w:name w:val="Body Text - Bold Char"/>
    <w:link w:val="BodyText-Bold"/>
    <w:rsid w:val="00D9783F"/>
    <w:rPr>
      <w:rFonts w:ascii="Verdana" w:hAnsi="Verdana"/>
      <w:b/>
      <w:szCs w:val="24"/>
      <w:lang w:val="en-AU" w:eastAsia="en-US" w:bidi="ar-SA"/>
    </w:rPr>
  </w:style>
  <w:style w:type="character" w:customStyle="1" w:styleId="TableTextChar">
    <w:name w:val="Table Text Char"/>
    <w:link w:val="TableText"/>
    <w:rsid w:val="00D9783F"/>
    <w:rPr>
      <w:rFonts w:ascii="Verdana" w:hAnsi="Verdana"/>
      <w:sz w:val="18"/>
      <w:szCs w:val="18"/>
      <w:lang w:val="en-AU" w:eastAsia="en-US" w:bidi="ar-SA"/>
    </w:rPr>
  </w:style>
  <w:style w:type="paragraph" w:customStyle="1" w:styleId="TitleLarge">
    <w:name w:val="Title Large"/>
    <w:semiHidden/>
    <w:rsid w:val="00D9783F"/>
    <w:pPr>
      <w:spacing w:before="240" w:after="480"/>
      <w:contextualSpacing/>
    </w:pPr>
    <w:rPr>
      <w:rFonts w:ascii="Times" w:hAnsi="Times"/>
      <w:color w:val="FFFFFF"/>
      <w:sz w:val="80"/>
      <w:szCs w:val="24"/>
      <w:lang w:val="en-AU" w:eastAsia="en-US"/>
    </w:rPr>
  </w:style>
  <w:style w:type="character" w:customStyle="1" w:styleId="VEOHRCHeading3Char">
    <w:name w:val="VEOHRC Heading 3 Char"/>
    <w:link w:val="VEOHRCHeading3"/>
    <w:rsid w:val="00A76969"/>
    <w:rPr>
      <w:rFonts w:ascii="Arial" w:hAnsi="Arial" w:cs="Arial"/>
      <w:b/>
      <w:bCs/>
      <w:sz w:val="24"/>
      <w:szCs w:val="26"/>
      <w:lang w:val="en-GB" w:eastAsia="en-AU" w:bidi="ar-SA"/>
    </w:rPr>
  </w:style>
  <w:style w:type="character" w:customStyle="1" w:styleId="VEOHRCHeading1Char">
    <w:name w:val="VEOHRC Heading 1 Char"/>
    <w:link w:val="VEOHRCHeading1"/>
    <w:rsid w:val="00755B46"/>
    <w:rPr>
      <w:rFonts w:ascii="Arial" w:hAnsi="Arial" w:cs="Arial"/>
      <w:b/>
      <w:bCs/>
      <w:kern w:val="32"/>
      <w:sz w:val="36"/>
      <w:szCs w:val="32"/>
      <w:lang w:val="en-GB" w:eastAsia="en-AU" w:bidi="ar-SA"/>
    </w:rPr>
  </w:style>
  <w:style w:type="paragraph" w:customStyle="1" w:styleId="aVEOHRCletterlist">
    <w:name w:val="a. VEOHRC letter list"/>
    <w:basedOn w:val="VEOHRCNumberedlist"/>
    <w:autoRedefine/>
    <w:rsid w:val="00800CEB"/>
    <w:pPr>
      <w:numPr>
        <w:numId w:val="0"/>
      </w:numPr>
      <w:autoSpaceDE w:val="0"/>
      <w:autoSpaceDN w:val="0"/>
      <w:adjustRightInd w:val="0"/>
    </w:pPr>
    <w:rPr>
      <w:rFonts w:cs="Arial"/>
      <w:color w:val="000000"/>
    </w:rPr>
  </w:style>
  <w:style w:type="paragraph" w:customStyle="1" w:styleId="VEOHRCRomannumberlist">
    <w:name w:val="VEOHRC Roman number list"/>
    <w:basedOn w:val="aVEOHRCletterlist"/>
    <w:autoRedefine/>
    <w:rsid w:val="003832C6"/>
    <w:pPr>
      <w:numPr>
        <w:ilvl w:val="1"/>
        <w:numId w:val="39"/>
      </w:numPr>
    </w:pPr>
  </w:style>
  <w:style w:type="paragraph" w:customStyle="1" w:styleId="VEOHRCletterlist">
    <w:name w:val="VEOHRC letter list"/>
    <w:basedOn w:val="VEOHRCNumberedlist"/>
    <w:autoRedefine/>
    <w:rsid w:val="00800CEB"/>
    <w:pPr>
      <w:numPr>
        <w:ilvl w:val="1"/>
        <w:numId w:val="40"/>
      </w:numPr>
      <w:autoSpaceDE w:val="0"/>
      <w:autoSpaceDN w:val="0"/>
      <w:adjustRightInd w:val="0"/>
    </w:pPr>
    <w:rPr>
      <w:rFonts w:cs="Arial"/>
      <w:color w:val="000000"/>
    </w:rPr>
  </w:style>
  <w:style w:type="paragraph" w:styleId="ListParagraph">
    <w:name w:val="List Paragraph"/>
    <w:basedOn w:val="Normal"/>
    <w:uiPriority w:val="34"/>
    <w:qFormat/>
    <w:rsid w:val="00021C6D"/>
    <w:pPr>
      <w:ind w:left="720"/>
      <w:contextualSpacing/>
    </w:pPr>
  </w:style>
  <w:style w:type="paragraph" w:customStyle="1" w:styleId="Pa4">
    <w:name w:val="Pa4"/>
    <w:basedOn w:val="Default"/>
    <w:next w:val="Default"/>
    <w:uiPriority w:val="99"/>
    <w:rsid w:val="009A3A94"/>
    <w:pPr>
      <w:spacing w:line="231" w:lineRule="atLeast"/>
    </w:pPr>
    <w:rPr>
      <w:rFonts w:ascii="Arial MT Light" w:hAnsi="Arial MT Light" w:cs="Times New Roman"/>
      <w:color w:val="auto"/>
      <w:lang w:eastAsia="en-GB"/>
    </w:rPr>
  </w:style>
  <w:style w:type="paragraph" w:customStyle="1" w:styleId="Pa5">
    <w:name w:val="Pa5"/>
    <w:basedOn w:val="Default"/>
    <w:next w:val="Default"/>
    <w:uiPriority w:val="99"/>
    <w:rsid w:val="00187C3E"/>
    <w:pPr>
      <w:spacing w:line="241" w:lineRule="atLeast"/>
    </w:pPr>
    <w:rPr>
      <w:color w:val="auto"/>
      <w:lang w:eastAsia="en-GB"/>
    </w:rPr>
  </w:style>
  <w:style w:type="paragraph" w:customStyle="1" w:styleId="Pa7">
    <w:name w:val="Pa7"/>
    <w:basedOn w:val="Default"/>
    <w:next w:val="Default"/>
    <w:uiPriority w:val="99"/>
    <w:rsid w:val="00187C3E"/>
    <w:pPr>
      <w:spacing w:line="221" w:lineRule="atLeast"/>
    </w:pPr>
    <w:rPr>
      <w:color w:val="auto"/>
      <w:lang w:eastAsia="en-GB"/>
    </w:rPr>
  </w:style>
  <w:style w:type="paragraph" w:customStyle="1" w:styleId="Pa8">
    <w:name w:val="Pa8"/>
    <w:basedOn w:val="Default"/>
    <w:next w:val="Default"/>
    <w:uiPriority w:val="99"/>
    <w:rsid w:val="00187C3E"/>
    <w:pPr>
      <w:spacing w:line="221" w:lineRule="atLeast"/>
    </w:pPr>
    <w:rPr>
      <w:color w:val="auto"/>
      <w:lang w:eastAsia="en-GB"/>
    </w:rPr>
  </w:style>
  <w:style w:type="paragraph" w:styleId="Revision">
    <w:name w:val="Revision"/>
    <w:hidden/>
    <w:uiPriority w:val="99"/>
    <w:semiHidden/>
    <w:rsid w:val="00361091"/>
    <w:rPr>
      <w:rFonts w:ascii="Frutiger 45 Light" w:hAnsi="Frutiger 45 Light"/>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Template.01\VEOHRC\Normal%20-%20blank%20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9298DF-F99C-4005-B5D2-D29E9BA76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 blank document.dotx</Template>
  <TotalTime>211</TotalTime>
  <Pages>11</Pages>
  <Words>5053</Words>
  <Characters>27036</Characters>
  <Application>Microsoft Office Word</Application>
  <DocSecurity>0</DocSecurity>
  <Lines>225</Lines>
  <Paragraphs>64</Paragraphs>
  <ScaleCrop>false</ScaleCrop>
  <HeadingPairs>
    <vt:vector size="2" baseType="variant">
      <vt:variant>
        <vt:lpstr>Title</vt:lpstr>
      </vt:variant>
      <vt:variant>
        <vt:i4>1</vt:i4>
      </vt:variant>
    </vt:vector>
  </HeadingPairs>
  <TitlesOfParts>
    <vt:vector size="1" baseType="lpstr">
      <vt:lpstr>KDFNL KFNASKLNFKASLFNSLK ASLFKNSFL LSKFNASFKLN</vt:lpstr>
    </vt:vector>
  </TitlesOfParts>
  <Company>Dept. of Justice Victoria</Company>
  <LinksUpToDate>false</LinksUpToDate>
  <CharactersWithSpaces>32025</CharactersWithSpaces>
  <SharedDoc>false</SharedDoc>
  <HLinks>
    <vt:vector size="72" baseType="variant">
      <vt:variant>
        <vt:i4>2293813</vt:i4>
      </vt:variant>
      <vt:variant>
        <vt:i4>45</vt:i4>
      </vt:variant>
      <vt:variant>
        <vt:i4>0</vt:i4>
      </vt:variant>
      <vt:variant>
        <vt:i4>5</vt:i4>
      </vt:variant>
      <vt:variant>
        <vt:lpwstr>http://www.facebook.com/VEOHRC</vt:lpwstr>
      </vt:variant>
      <vt:variant>
        <vt:lpwstr/>
      </vt:variant>
      <vt:variant>
        <vt:i4>5570645</vt:i4>
      </vt:variant>
      <vt:variant>
        <vt:i4>42</vt:i4>
      </vt:variant>
      <vt:variant>
        <vt:i4>0</vt:i4>
      </vt:variant>
      <vt:variant>
        <vt:i4>5</vt:i4>
      </vt:variant>
      <vt:variant>
        <vt:lpwstr>http://www.twitter.com/VEOHRC</vt:lpwstr>
      </vt:variant>
      <vt:variant>
        <vt:lpwstr/>
      </vt:variant>
      <vt:variant>
        <vt:i4>917507</vt:i4>
      </vt:variant>
      <vt:variant>
        <vt:i4>39</vt:i4>
      </vt:variant>
      <vt:variant>
        <vt:i4>0</vt:i4>
      </vt:variant>
      <vt:variant>
        <vt:i4>5</vt:i4>
      </vt:variant>
      <vt:variant>
        <vt:lpwstr>http://www.humanrightscommission.vic.gov.au/</vt:lpwstr>
      </vt:variant>
      <vt:variant>
        <vt:lpwstr/>
      </vt:variant>
      <vt:variant>
        <vt:i4>5177462</vt:i4>
      </vt:variant>
      <vt:variant>
        <vt:i4>36</vt:i4>
      </vt:variant>
      <vt:variant>
        <vt:i4>0</vt:i4>
      </vt:variant>
      <vt:variant>
        <vt:i4>5</vt:i4>
      </vt:variant>
      <vt:variant>
        <vt:lpwstr>mailto:information@veohrc.vic.gov.au</vt:lpwstr>
      </vt:variant>
      <vt:variant>
        <vt:lpwstr/>
      </vt:variant>
      <vt:variant>
        <vt:i4>1048624</vt:i4>
      </vt:variant>
      <vt:variant>
        <vt:i4>29</vt:i4>
      </vt:variant>
      <vt:variant>
        <vt:i4>0</vt:i4>
      </vt:variant>
      <vt:variant>
        <vt:i4>5</vt:i4>
      </vt:variant>
      <vt:variant>
        <vt:lpwstr/>
      </vt:variant>
      <vt:variant>
        <vt:lpwstr>_Toc337567260</vt:lpwstr>
      </vt:variant>
      <vt:variant>
        <vt:i4>1245232</vt:i4>
      </vt:variant>
      <vt:variant>
        <vt:i4>23</vt:i4>
      </vt:variant>
      <vt:variant>
        <vt:i4>0</vt:i4>
      </vt:variant>
      <vt:variant>
        <vt:i4>5</vt:i4>
      </vt:variant>
      <vt:variant>
        <vt:lpwstr/>
      </vt:variant>
      <vt:variant>
        <vt:lpwstr>_Toc337567259</vt:lpwstr>
      </vt:variant>
      <vt:variant>
        <vt:i4>1245232</vt:i4>
      </vt:variant>
      <vt:variant>
        <vt:i4>17</vt:i4>
      </vt:variant>
      <vt:variant>
        <vt:i4>0</vt:i4>
      </vt:variant>
      <vt:variant>
        <vt:i4>5</vt:i4>
      </vt:variant>
      <vt:variant>
        <vt:lpwstr/>
      </vt:variant>
      <vt:variant>
        <vt:lpwstr>_Toc337567258</vt:lpwstr>
      </vt:variant>
      <vt:variant>
        <vt:i4>6881403</vt:i4>
      </vt:variant>
      <vt:variant>
        <vt:i4>12</vt:i4>
      </vt:variant>
      <vt:variant>
        <vt:i4>0</vt:i4>
      </vt:variant>
      <vt:variant>
        <vt:i4>5</vt:i4>
      </vt:variant>
      <vt:variant>
        <vt:lpwstr>http://www.humanrightscommission.vic.gov.au/privacy</vt:lpwstr>
      </vt:variant>
      <vt:variant>
        <vt:lpwstr/>
      </vt:variant>
      <vt:variant>
        <vt:i4>1245204</vt:i4>
      </vt:variant>
      <vt:variant>
        <vt:i4>9</vt:i4>
      </vt:variant>
      <vt:variant>
        <vt:i4>0</vt:i4>
      </vt:variant>
      <vt:variant>
        <vt:i4>5</vt:i4>
      </vt:variant>
      <vt:variant>
        <vt:lpwstr>http://www.humanrightscommission.vic.gov.au/resources</vt:lpwstr>
      </vt:variant>
      <vt:variant>
        <vt:lpwstr/>
      </vt:variant>
      <vt:variant>
        <vt:i4>6094958</vt:i4>
      </vt:variant>
      <vt:variant>
        <vt:i4>6</vt:i4>
      </vt:variant>
      <vt:variant>
        <vt:i4>0</vt:i4>
      </vt:variant>
      <vt:variant>
        <vt:i4>5</vt:i4>
      </vt:variant>
      <vt:variant>
        <vt:lpwstr>mailto:communications@veohrc.vic.gov.au</vt:lpwstr>
      </vt:variant>
      <vt:variant>
        <vt:lpwstr/>
      </vt:variant>
      <vt:variant>
        <vt:i4>917507</vt:i4>
      </vt:variant>
      <vt:variant>
        <vt:i4>3</vt:i4>
      </vt:variant>
      <vt:variant>
        <vt:i4>0</vt:i4>
      </vt:variant>
      <vt:variant>
        <vt:i4>5</vt:i4>
      </vt:variant>
      <vt:variant>
        <vt:lpwstr>http://www.humanrightscommission.vic.gov.au/</vt:lpwstr>
      </vt:variant>
      <vt:variant>
        <vt:lpwstr/>
      </vt:variant>
      <vt:variant>
        <vt:i4>5177462</vt:i4>
      </vt:variant>
      <vt:variant>
        <vt:i4>0</vt:i4>
      </vt:variant>
      <vt:variant>
        <vt:i4>0</vt:i4>
      </vt:variant>
      <vt:variant>
        <vt:i4>5</vt:i4>
      </vt:variant>
      <vt:variant>
        <vt:lpwstr>mailto:information@veohrc.vic.gov.au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KDFNL KFNASKLNFKASLFNSLK ASLFKNSFL LSKFNASFKLN</dc:title>
  <dc:subject/>
  <dc:creator>Milly Bartlett</dc:creator>
  <cp:keywords/>
  <dc:description/>
  <cp:lastModifiedBy>Louise Fitzgerald</cp:lastModifiedBy>
  <cp:revision>35</cp:revision>
  <cp:lastPrinted>2017-06-16T02:17:00Z</cp:lastPrinted>
  <dcterms:created xsi:type="dcterms:W3CDTF">2017-06-16T01:52:00Z</dcterms:created>
  <dcterms:modified xsi:type="dcterms:W3CDTF">2017-06-21T01:01:00Z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IMID">
    <vt:lpwstr/>
  </property>
</Properties>
</file>